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footer2.xml" ContentType="application/vnd.openxmlformats-officedocument.wordprocessingml.foot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995" w:rsidRDefault="005B1995" w:rsidP="009A4633">
      <w:pPr>
        <w:spacing w:line="276" w:lineRule="auto"/>
        <w:rPr>
          <w:rFonts w:ascii="Verdana" w:hAnsi="Verdana"/>
          <w:b/>
          <w:sz w:val="18"/>
          <w:szCs w:val="18"/>
        </w:rPr>
      </w:pPr>
      <w:r w:rsidRPr="005B1995">
        <w:rPr>
          <w:rFonts w:ascii="Verdana" w:hAnsi="Verdana"/>
          <w:b/>
          <w:noProof/>
          <w:sz w:val="18"/>
          <w:szCs w:val="18"/>
        </w:rPr>
        <w:drawing>
          <wp:inline distT="0" distB="0" distL="0" distR="0">
            <wp:extent cx="6408420" cy="837249"/>
            <wp:effectExtent l="1905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420" cy="8372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4633" w:rsidRPr="005B1995" w:rsidRDefault="009A4633" w:rsidP="005B1995">
      <w:pPr>
        <w:spacing w:line="276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IZ.271.6</w:t>
      </w:r>
      <w:r w:rsidR="004165B9">
        <w:rPr>
          <w:rFonts w:ascii="Verdana" w:hAnsi="Verdana"/>
          <w:b/>
          <w:sz w:val="18"/>
          <w:szCs w:val="18"/>
        </w:rPr>
        <w:t>0</w:t>
      </w:r>
      <w:r>
        <w:rPr>
          <w:rFonts w:ascii="Verdana" w:hAnsi="Verdana"/>
          <w:b/>
          <w:sz w:val="18"/>
          <w:szCs w:val="18"/>
        </w:rPr>
        <w:t>.201</w:t>
      </w:r>
      <w:r w:rsidR="004165B9">
        <w:rPr>
          <w:rFonts w:ascii="Verdana" w:hAnsi="Verdana"/>
          <w:b/>
          <w:sz w:val="18"/>
          <w:szCs w:val="18"/>
        </w:rPr>
        <w:t>9</w:t>
      </w:r>
    </w:p>
    <w:p w:rsidR="009A4633" w:rsidRPr="005B1995" w:rsidRDefault="009A4633" w:rsidP="009A4633">
      <w:pPr>
        <w:widowControl w:val="0"/>
        <w:jc w:val="center"/>
        <w:rPr>
          <w:rFonts w:ascii="Verdana" w:hAnsi="Verdana"/>
          <w:sz w:val="20"/>
          <w:szCs w:val="20"/>
        </w:rPr>
      </w:pPr>
      <w:r w:rsidRPr="005B1995">
        <w:rPr>
          <w:rFonts w:ascii="Verdana" w:hAnsi="Verdana" w:cs="Arial"/>
          <w:b/>
          <w:sz w:val="20"/>
          <w:szCs w:val="20"/>
        </w:rPr>
        <w:t>OFERTA</w:t>
      </w:r>
    </w:p>
    <w:p w:rsidR="009A4633" w:rsidRPr="009A4633" w:rsidRDefault="009A4633" w:rsidP="009A4633">
      <w:pPr>
        <w:widowControl w:val="0"/>
        <w:jc w:val="both"/>
        <w:rPr>
          <w:rFonts w:ascii="Verdana" w:hAnsi="Verdana" w:cs="Arial"/>
          <w:sz w:val="18"/>
          <w:szCs w:val="18"/>
        </w:rPr>
      </w:pPr>
    </w:p>
    <w:p w:rsidR="009A4633" w:rsidRDefault="009A4633" w:rsidP="000A3CD3">
      <w:pPr>
        <w:jc w:val="center"/>
        <w:rPr>
          <w:rFonts w:ascii="Verdana" w:hAnsi="Verdana"/>
          <w:sz w:val="18"/>
          <w:szCs w:val="18"/>
        </w:rPr>
      </w:pPr>
      <w:bookmarkStart w:id="0" w:name="__RefHeading___Toc20558_896569161"/>
      <w:bookmarkEnd w:id="0"/>
      <w:r w:rsidRPr="009A4633">
        <w:rPr>
          <w:rFonts w:ascii="Verdana" w:hAnsi="Verdana"/>
          <w:sz w:val="18"/>
          <w:szCs w:val="18"/>
        </w:rPr>
        <w:t xml:space="preserve">Wyrażamy chęć uczestnictwa w postępowaniu o udzielenie zamówienia publicznego prowadzonym w trybie przetargu nieograniczonego zorganizowanym przez </w:t>
      </w:r>
      <w:r w:rsidRPr="009A4633">
        <w:rPr>
          <w:rFonts w:ascii="Verdana" w:hAnsi="Verdana"/>
          <w:b/>
          <w:bCs/>
          <w:sz w:val="18"/>
          <w:szCs w:val="18"/>
        </w:rPr>
        <w:t>Gminę Bielawa</w:t>
      </w:r>
      <w:r w:rsidRPr="009A4633">
        <w:rPr>
          <w:rFonts w:ascii="Verdana" w:hAnsi="Verdana"/>
          <w:sz w:val="18"/>
          <w:szCs w:val="18"/>
        </w:rPr>
        <w:t>, na zadanie pn.:</w:t>
      </w:r>
    </w:p>
    <w:p w:rsidR="00CD649D" w:rsidRPr="009A4633" w:rsidRDefault="00CD649D" w:rsidP="000A3CD3">
      <w:pPr>
        <w:jc w:val="center"/>
        <w:rPr>
          <w:rFonts w:ascii="Verdana" w:hAnsi="Verdana"/>
          <w:sz w:val="18"/>
          <w:szCs w:val="18"/>
        </w:rPr>
      </w:pPr>
    </w:p>
    <w:p w:rsidR="009A4633" w:rsidRPr="005B1995" w:rsidRDefault="009A4633" w:rsidP="009A4633">
      <w:pPr>
        <w:widowControl w:val="0"/>
        <w:jc w:val="both"/>
        <w:rPr>
          <w:rFonts w:ascii="Verdana" w:hAnsi="Verdana" w:cs="Arial"/>
          <w:sz w:val="8"/>
          <w:szCs w:val="18"/>
        </w:rPr>
      </w:pPr>
    </w:p>
    <w:p w:rsidR="009A4633" w:rsidRDefault="005B1995" w:rsidP="0068069D">
      <w:pPr>
        <w:widowControl w:val="0"/>
        <w:jc w:val="center"/>
        <w:rPr>
          <w:rFonts w:ascii="Verdana" w:eastAsia="Calibri" w:hAnsi="Verdana" w:cs="Arial"/>
          <w:b/>
          <w:i/>
          <w:sz w:val="18"/>
          <w:szCs w:val="18"/>
          <w:lang w:eastAsia="en-US"/>
        </w:rPr>
      </w:pPr>
      <w:r w:rsidRPr="0068069D">
        <w:rPr>
          <w:rFonts w:ascii="Verdana" w:eastAsia="Calibri" w:hAnsi="Verdana" w:cs="Arial"/>
          <w:b/>
          <w:i/>
          <w:sz w:val="18"/>
          <w:szCs w:val="18"/>
          <w:lang w:eastAsia="en-US"/>
        </w:rPr>
        <w:t>„Rozwój systemu terenów zieleni miasta Bielawa z uwzględ</w:t>
      </w:r>
      <w:r w:rsidR="0068069D">
        <w:rPr>
          <w:rFonts w:ascii="Verdana" w:eastAsia="Calibri" w:hAnsi="Verdana" w:cs="Arial"/>
          <w:b/>
          <w:i/>
          <w:sz w:val="18"/>
          <w:szCs w:val="18"/>
          <w:lang w:eastAsia="en-US"/>
        </w:rPr>
        <w:t xml:space="preserve">nieniem funkcji </w:t>
      </w:r>
      <w:r w:rsidRPr="0068069D">
        <w:rPr>
          <w:rFonts w:ascii="Verdana" w:eastAsia="Calibri" w:hAnsi="Verdana" w:cs="Arial"/>
          <w:b/>
          <w:i/>
          <w:sz w:val="18"/>
          <w:szCs w:val="18"/>
          <w:lang w:eastAsia="en-US"/>
        </w:rPr>
        <w:t>ekologicznych</w:t>
      </w:r>
      <w:r w:rsidR="0068069D">
        <w:rPr>
          <w:rFonts w:ascii="Verdana" w:eastAsia="Calibri" w:hAnsi="Verdana" w:cs="Arial"/>
          <w:b/>
          <w:i/>
          <w:sz w:val="18"/>
          <w:szCs w:val="18"/>
          <w:lang w:eastAsia="en-US"/>
        </w:rPr>
        <w:t xml:space="preserve"> </w:t>
      </w:r>
      <w:r w:rsidRPr="0068069D">
        <w:rPr>
          <w:rFonts w:ascii="Verdana" w:eastAsia="Calibri" w:hAnsi="Verdana" w:cs="Arial"/>
          <w:b/>
          <w:i/>
          <w:sz w:val="18"/>
          <w:szCs w:val="18"/>
          <w:lang w:eastAsia="en-US"/>
        </w:rPr>
        <w:t>i</w:t>
      </w:r>
      <w:r w:rsidR="0068069D">
        <w:rPr>
          <w:rFonts w:ascii="Verdana" w:eastAsia="Calibri" w:hAnsi="Verdana" w:cs="Arial"/>
          <w:b/>
          <w:i/>
          <w:sz w:val="18"/>
          <w:szCs w:val="18"/>
          <w:lang w:eastAsia="en-US"/>
        </w:rPr>
        <w:t> </w:t>
      </w:r>
      <w:r w:rsidRPr="0068069D">
        <w:rPr>
          <w:rFonts w:ascii="Verdana" w:eastAsia="Calibri" w:hAnsi="Verdana" w:cs="Arial"/>
          <w:b/>
          <w:i/>
          <w:sz w:val="18"/>
          <w:szCs w:val="18"/>
          <w:lang w:eastAsia="en-US"/>
        </w:rPr>
        <w:t>rekreacyjnych na rzecz poprawy jakości środowiska i życia mieszkańców”</w:t>
      </w:r>
    </w:p>
    <w:p w:rsidR="000A3CD3" w:rsidRPr="000A3CD3" w:rsidRDefault="000A3CD3" w:rsidP="0068069D">
      <w:pPr>
        <w:widowControl w:val="0"/>
        <w:jc w:val="center"/>
        <w:rPr>
          <w:rFonts w:ascii="Verdana" w:hAnsi="Verdana" w:cs="Arial"/>
          <w:b/>
          <w:bCs/>
          <w:color w:val="000000"/>
          <w:sz w:val="10"/>
          <w:szCs w:val="18"/>
        </w:rPr>
      </w:pPr>
    </w:p>
    <w:p w:rsidR="009A4633" w:rsidRPr="005B1995" w:rsidRDefault="009A4633" w:rsidP="009A4633">
      <w:pPr>
        <w:widowControl w:val="0"/>
        <w:jc w:val="center"/>
        <w:rPr>
          <w:rFonts w:ascii="Verdana" w:hAnsi="Verdana" w:cs="Arial"/>
          <w:b/>
          <w:bCs/>
          <w:color w:val="000000"/>
          <w:sz w:val="8"/>
          <w:szCs w:val="18"/>
        </w:rPr>
      </w:pPr>
    </w:p>
    <w:p w:rsidR="009A4633" w:rsidRPr="00431BFF" w:rsidRDefault="009A4633" w:rsidP="003E4D3C">
      <w:pPr>
        <w:pStyle w:val="Akapitzlist"/>
        <w:numPr>
          <w:ilvl w:val="0"/>
          <w:numId w:val="33"/>
        </w:numPr>
        <w:suppressAutoHyphens/>
        <w:ind w:left="284" w:hanging="284"/>
        <w:rPr>
          <w:rFonts w:ascii="Verdana" w:eastAsia="Arial Unicode MS" w:hAnsi="Verdana" w:cs="Arial"/>
          <w:bCs/>
          <w:sz w:val="18"/>
          <w:szCs w:val="18"/>
        </w:rPr>
      </w:pPr>
      <w:r w:rsidRPr="00431BFF">
        <w:rPr>
          <w:rFonts w:ascii="Verdana" w:eastAsia="Arial Unicode MS" w:hAnsi="Verdana" w:cs="Arial"/>
          <w:b/>
          <w:bCs/>
          <w:sz w:val="18"/>
          <w:szCs w:val="18"/>
        </w:rPr>
        <w:t xml:space="preserve">DANE WYKONAWCY </w:t>
      </w:r>
    </w:p>
    <w:tbl>
      <w:tblPr>
        <w:tblW w:w="0" w:type="auto"/>
        <w:jc w:val="center"/>
        <w:tblInd w:w="-1033" w:type="dxa"/>
        <w:tblLayout w:type="fixed"/>
        <w:tblCellMar>
          <w:left w:w="113" w:type="dxa"/>
        </w:tblCellMar>
        <w:tblLook w:val="0000"/>
      </w:tblPr>
      <w:tblGrid>
        <w:gridCol w:w="3509"/>
        <w:gridCol w:w="6379"/>
      </w:tblGrid>
      <w:tr w:rsidR="009A4633" w:rsidRPr="009A4633" w:rsidTr="0068069D">
        <w:trPr>
          <w:trHeight w:val="586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4633" w:rsidRPr="009A4633" w:rsidRDefault="009A4633" w:rsidP="00B50A58">
            <w:pPr>
              <w:rPr>
                <w:rFonts w:ascii="Verdana" w:hAnsi="Verdana"/>
                <w:sz w:val="18"/>
                <w:szCs w:val="18"/>
              </w:rPr>
            </w:pPr>
            <w:r w:rsidRPr="009A4633">
              <w:rPr>
                <w:rFonts w:ascii="Verdana" w:eastAsia="Arial Unicode MS" w:hAnsi="Verdana" w:cs="Arial"/>
                <w:bCs/>
                <w:sz w:val="18"/>
                <w:szCs w:val="18"/>
              </w:rPr>
              <w:t>Firma (nazwa) / Imię i nazwisko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4633" w:rsidRPr="009A4633" w:rsidRDefault="009A4633" w:rsidP="00B50A58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</w:p>
          <w:p w:rsidR="009A4633" w:rsidRPr="009A4633" w:rsidRDefault="009A4633" w:rsidP="00B50A58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</w:p>
        </w:tc>
      </w:tr>
      <w:tr w:rsidR="009A4633" w:rsidRPr="009A4633" w:rsidTr="0068069D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4633" w:rsidRPr="009A4633" w:rsidRDefault="009A4633" w:rsidP="00B50A58">
            <w:pPr>
              <w:rPr>
                <w:rFonts w:ascii="Verdana" w:hAnsi="Verdana"/>
                <w:sz w:val="18"/>
                <w:szCs w:val="18"/>
              </w:rPr>
            </w:pPr>
            <w:r w:rsidRPr="009A4633">
              <w:rPr>
                <w:rFonts w:ascii="Verdana" w:eastAsia="Arial Unicode MS" w:hAnsi="Verdana" w:cs="Arial"/>
                <w:bCs/>
                <w:sz w:val="18"/>
                <w:szCs w:val="18"/>
              </w:rPr>
              <w:t>NIP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4633" w:rsidRPr="009A4633" w:rsidRDefault="009A4633" w:rsidP="00B50A58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</w:p>
        </w:tc>
      </w:tr>
      <w:tr w:rsidR="009A4633" w:rsidRPr="009A4633" w:rsidTr="0068069D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4633" w:rsidRPr="009A4633" w:rsidRDefault="009A4633" w:rsidP="00B50A58">
            <w:pPr>
              <w:rPr>
                <w:rFonts w:ascii="Verdana" w:hAnsi="Verdana"/>
                <w:sz w:val="18"/>
                <w:szCs w:val="18"/>
              </w:rPr>
            </w:pPr>
            <w:r w:rsidRPr="009A4633">
              <w:rPr>
                <w:rFonts w:ascii="Verdana" w:eastAsia="Arial Unicode MS" w:hAnsi="Verdana" w:cs="Arial"/>
                <w:bCs/>
                <w:sz w:val="18"/>
                <w:szCs w:val="18"/>
              </w:rPr>
              <w:t>REGON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4633" w:rsidRPr="009A4633" w:rsidRDefault="009A4633" w:rsidP="00B50A58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</w:p>
        </w:tc>
      </w:tr>
      <w:tr w:rsidR="007C3B38" w:rsidRPr="009A4633" w:rsidTr="0068069D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C3B38" w:rsidRPr="009A4633" w:rsidRDefault="007C3B38" w:rsidP="00B50A58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  <w:r>
              <w:rPr>
                <w:rFonts w:ascii="Verdana" w:eastAsia="Arial Unicode MS" w:hAnsi="Verdana" w:cs="Arial"/>
                <w:bCs/>
                <w:sz w:val="18"/>
                <w:szCs w:val="18"/>
              </w:rPr>
              <w:t>KRS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C3B38" w:rsidRPr="009A4633" w:rsidRDefault="007C3B38" w:rsidP="00B50A58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</w:p>
        </w:tc>
      </w:tr>
      <w:tr w:rsidR="009A4633" w:rsidRPr="009A4633" w:rsidTr="0068069D">
        <w:trPr>
          <w:trHeight w:val="340"/>
          <w:jc w:val="center"/>
        </w:trPr>
        <w:tc>
          <w:tcPr>
            <w:tcW w:w="98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4633" w:rsidRPr="009A4633" w:rsidRDefault="009A4633" w:rsidP="00B50A58">
            <w:pPr>
              <w:rPr>
                <w:rFonts w:ascii="Verdana" w:hAnsi="Verdana"/>
                <w:sz w:val="18"/>
                <w:szCs w:val="18"/>
              </w:rPr>
            </w:pPr>
            <w:r w:rsidRPr="009A4633">
              <w:rPr>
                <w:rFonts w:ascii="Verdana" w:eastAsia="Arial Unicode MS" w:hAnsi="Verdana" w:cs="Arial"/>
                <w:b/>
                <w:bCs/>
                <w:sz w:val="18"/>
                <w:szCs w:val="18"/>
              </w:rPr>
              <w:t>Adres</w:t>
            </w:r>
          </w:p>
        </w:tc>
      </w:tr>
      <w:tr w:rsidR="009A4633" w:rsidRPr="009A4633" w:rsidTr="0068069D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4633" w:rsidRPr="009A4633" w:rsidRDefault="009A4633" w:rsidP="00B50A58">
            <w:pPr>
              <w:rPr>
                <w:rFonts w:ascii="Verdana" w:hAnsi="Verdana"/>
                <w:sz w:val="18"/>
                <w:szCs w:val="18"/>
              </w:rPr>
            </w:pPr>
            <w:r w:rsidRPr="009A4633">
              <w:rPr>
                <w:rFonts w:ascii="Verdana" w:eastAsia="Arial Unicode MS" w:hAnsi="Verdana" w:cs="Arial"/>
                <w:bCs/>
                <w:sz w:val="18"/>
                <w:szCs w:val="18"/>
              </w:rPr>
              <w:t>ulica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4633" w:rsidRPr="009A4633" w:rsidRDefault="009A4633" w:rsidP="00B50A58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</w:p>
        </w:tc>
      </w:tr>
      <w:tr w:rsidR="009A4633" w:rsidRPr="009A4633" w:rsidTr="0068069D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4633" w:rsidRPr="009A4633" w:rsidRDefault="009A4633" w:rsidP="00B50A58">
            <w:pPr>
              <w:rPr>
                <w:rFonts w:ascii="Verdana" w:hAnsi="Verdana"/>
                <w:sz w:val="18"/>
                <w:szCs w:val="18"/>
              </w:rPr>
            </w:pPr>
            <w:r w:rsidRPr="009A4633">
              <w:rPr>
                <w:rFonts w:ascii="Verdana" w:eastAsia="Arial Unicode MS" w:hAnsi="Verdana" w:cs="Arial"/>
                <w:bCs/>
                <w:sz w:val="18"/>
                <w:szCs w:val="18"/>
              </w:rPr>
              <w:t>nr domu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4633" w:rsidRPr="009A4633" w:rsidRDefault="009A4633" w:rsidP="00B50A58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</w:p>
        </w:tc>
      </w:tr>
      <w:tr w:rsidR="009A4633" w:rsidRPr="009A4633" w:rsidTr="0068069D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4633" w:rsidRPr="009A4633" w:rsidRDefault="009A4633" w:rsidP="00B50A58">
            <w:pPr>
              <w:rPr>
                <w:rFonts w:ascii="Verdana" w:hAnsi="Verdana"/>
                <w:sz w:val="18"/>
                <w:szCs w:val="18"/>
              </w:rPr>
            </w:pPr>
            <w:r w:rsidRPr="009A4633">
              <w:rPr>
                <w:rFonts w:ascii="Verdana" w:eastAsia="Arial Unicode MS" w:hAnsi="Verdana" w:cs="Arial"/>
                <w:bCs/>
                <w:sz w:val="18"/>
                <w:szCs w:val="18"/>
              </w:rPr>
              <w:t xml:space="preserve">kod </w:t>
            </w:r>
            <w:r w:rsidR="005B1995">
              <w:rPr>
                <w:rFonts w:ascii="Verdana" w:eastAsia="Arial Unicode MS" w:hAnsi="Verdana" w:cs="Arial"/>
                <w:bCs/>
                <w:sz w:val="18"/>
                <w:szCs w:val="18"/>
              </w:rPr>
              <w:t>i miejscowość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4633" w:rsidRPr="009A4633" w:rsidRDefault="009A4633" w:rsidP="00B50A58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</w:p>
        </w:tc>
      </w:tr>
      <w:tr w:rsidR="009A4633" w:rsidRPr="009A4633" w:rsidTr="0068069D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4633" w:rsidRPr="009A4633" w:rsidRDefault="009A4633" w:rsidP="00B50A58">
            <w:pPr>
              <w:rPr>
                <w:rFonts w:ascii="Verdana" w:hAnsi="Verdana"/>
                <w:sz w:val="18"/>
                <w:szCs w:val="18"/>
              </w:rPr>
            </w:pPr>
            <w:r w:rsidRPr="009A4633">
              <w:rPr>
                <w:rFonts w:ascii="Verdana" w:eastAsia="Arial Unicode MS" w:hAnsi="Verdana" w:cs="Arial"/>
                <w:bCs/>
                <w:sz w:val="18"/>
                <w:szCs w:val="18"/>
              </w:rPr>
              <w:t>powiat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4633" w:rsidRPr="009A4633" w:rsidRDefault="009A4633" w:rsidP="00B50A58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</w:p>
        </w:tc>
      </w:tr>
      <w:tr w:rsidR="009A4633" w:rsidRPr="009A4633" w:rsidTr="0068069D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4633" w:rsidRPr="009A4633" w:rsidRDefault="009A4633" w:rsidP="00B50A58">
            <w:pPr>
              <w:rPr>
                <w:rFonts w:ascii="Verdana" w:hAnsi="Verdana"/>
                <w:sz w:val="18"/>
                <w:szCs w:val="18"/>
              </w:rPr>
            </w:pPr>
            <w:r w:rsidRPr="009A4633">
              <w:rPr>
                <w:rFonts w:ascii="Verdana" w:eastAsia="Arial Unicode MS" w:hAnsi="Verdana" w:cs="Arial"/>
                <w:bCs/>
                <w:sz w:val="18"/>
                <w:szCs w:val="18"/>
              </w:rPr>
              <w:t>województwo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4633" w:rsidRPr="009A4633" w:rsidRDefault="009A4633" w:rsidP="00B50A58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</w:p>
        </w:tc>
      </w:tr>
      <w:tr w:rsidR="009A4633" w:rsidRPr="009A4633" w:rsidTr="0068069D">
        <w:trPr>
          <w:trHeight w:val="340"/>
          <w:jc w:val="center"/>
        </w:trPr>
        <w:tc>
          <w:tcPr>
            <w:tcW w:w="98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4633" w:rsidRPr="009A4633" w:rsidRDefault="009A4633" w:rsidP="00B50A58">
            <w:pPr>
              <w:rPr>
                <w:rFonts w:ascii="Verdana" w:hAnsi="Verdana"/>
                <w:sz w:val="18"/>
                <w:szCs w:val="18"/>
              </w:rPr>
            </w:pPr>
            <w:r w:rsidRPr="009A4633">
              <w:rPr>
                <w:rFonts w:ascii="Verdana" w:eastAsia="Arial Unicode MS" w:hAnsi="Verdana" w:cs="Arial"/>
                <w:b/>
                <w:bCs/>
                <w:sz w:val="18"/>
                <w:szCs w:val="18"/>
              </w:rPr>
              <w:t>Osoba wyznaczona przez Wykonawcę do kontaktów z Zamawiającym</w:t>
            </w:r>
          </w:p>
        </w:tc>
      </w:tr>
      <w:tr w:rsidR="009A4633" w:rsidRPr="009A4633" w:rsidTr="0068069D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4633" w:rsidRPr="009A4633" w:rsidRDefault="009A4633" w:rsidP="00B50A58">
            <w:pPr>
              <w:rPr>
                <w:rFonts w:ascii="Verdana" w:hAnsi="Verdana"/>
                <w:sz w:val="18"/>
                <w:szCs w:val="18"/>
              </w:rPr>
            </w:pPr>
            <w:r w:rsidRPr="009A4633">
              <w:rPr>
                <w:rFonts w:ascii="Verdana" w:eastAsia="Arial Unicode MS" w:hAnsi="Verdana" w:cs="Arial"/>
                <w:bCs/>
                <w:sz w:val="18"/>
                <w:szCs w:val="18"/>
              </w:rPr>
              <w:t>Imię i nazwisko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4633" w:rsidRPr="009A4633" w:rsidRDefault="009A4633" w:rsidP="00B50A58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</w:p>
        </w:tc>
      </w:tr>
      <w:tr w:rsidR="009A4633" w:rsidRPr="009A4633" w:rsidTr="0068069D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4633" w:rsidRPr="009A4633" w:rsidRDefault="009A4633" w:rsidP="00B50A58">
            <w:pPr>
              <w:rPr>
                <w:rFonts w:ascii="Verdana" w:hAnsi="Verdana"/>
                <w:sz w:val="18"/>
                <w:szCs w:val="18"/>
              </w:rPr>
            </w:pPr>
            <w:r w:rsidRPr="009A4633">
              <w:rPr>
                <w:rFonts w:ascii="Verdana" w:eastAsia="Arial Unicode MS" w:hAnsi="Verdana" w:cs="Arial"/>
                <w:bCs/>
                <w:sz w:val="18"/>
                <w:szCs w:val="18"/>
              </w:rPr>
              <w:t>tel.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4633" w:rsidRPr="009A4633" w:rsidRDefault="009A4633" w:rsidP="00B50A58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</w:p>
        </w:tc>
      </w:tr>
      <w:tr w:rsidR="009A4633" w:rsidRPr="009A4633" w:rsidTr="0068069D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4633" w:rsidRPr="009A4633" w:rsidRDefault="009A4633" w:rsidP="00B50A58">
            <w:pPr>
              <w:rPr>
                <w:rFonts w:ascii="Verdana" w:hAnsi="Verdana"/>
                <w:sz w:val="18"/>
                <w:szCs w:val="18"/>
              </w:rPr>
            </w:pPr>
            <w:r w:rsidRPr="009A4633">
              <w:rPr>
                <w:rFonts w:ascii="Verdana" w:eastAsia="Arial Unicode MS" w:hAnsi="Verdana" w:cs="Arial"/>
                <w:bCs/>
                <w:sz w:val="18"/>
                <w:szCs w:val="18"/>
              </w:rPr>
              <w:t>fax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4633" w:rsidRPr="009A4633" w:rsidRDefault="009A4633" w:rsidP="00B50A58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</w:p>
        </w:tc>
      </w:tr>
      <w:tr w:rsidR="009A4633" w:rsidRPr="009A4633" w:rsidTr="0068069D">
        <w:trPr>
          <w:trHeight w:val="340"/>
          <w:jc w:val="center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4633" w:rsidRPr="009A4633" w:rsidRDefault="009A4633" w:rsidP="00B50A58">
            <w:pPr>
              <w:rPr>
                <w:rFonts w:ascii="Verdana" w:hAnsi="Verdana"/>
                <w:sz w:val="18"/>
                <w:szCs w:val="18"/>
              </w:rPr>
            </w:pPr>
            <w:r w:rsidRPr="009A4633">
              <w:rPr>
                <w:rFonts w:ascii="Verdana" w:eastAsia="Arial Unicode MS" w:hAnsi="Verdana" w:cs="Arial"/>
                <w:bCs/>
                <w:sz w:val="18"/>
                <w:szCs w:val="18"/>
              </w:rPr>
              <w:t>e-mail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A4633" w:rsidRPr="009A4633" w:rsidRDefault="009A4633" w:rsidP="00B50A58">
            <w:pPr>
              <w:rPr>
                <w:rFonts w:ascii="Verdana" w:eastAsia="Arial Unicode MS" w:hAnsi="Verdana" w:cs="Arial"/>
                <w:bCs/>
                <w:sz w:val="18"/>
                <w:szCs w:val="18"/>
              </w:rPr>
            </w:pPr>
          </w:p>
        </w:tc>
      </w:tr>
    </w:tbl>
    <w:p w:rsidR="009A4633" w:rsidRDefault="009A4633" w:rsidP="009A4633">
      <w:pPr>
        <w:rPr>
          <w:rFonts w:ascii="Verdana" w:eastAsia="Arial Unicode MS" w:hAnsi="Verdana" w:cs="Arial"/>
          <w:b/>
          <w:bCs/>
          <w:i/>
          <w:sz w:val="16"/>
          <w:szCs w:val="16"/>
        </w:rPr>
      </w:pPr>
      <w:r w:rsidRPr="0068069D">
        <w:rPr>
          <w:rFonts w:ascii="Verdana" w:eastAsia="Arial Unicode MS" w:hAnsi="Verdana" w:cs="Arial"/>
          <w:b/>
          <w:bCs/>
          <w:i/>
          <w:sz w:val="16"/>
          <w:szCs w:val="16"/>
        </w:rPr>
        <w:t>UWAGA: TABELĘ NALEŻY WYPEŁNIĆ DRUKOWANYMI LITERAMI</w:t>
      </w:r>
    </w:p>
    <w:p w:rsidR="00CD649D" w:rsidRPr="0068069D" w:rsidRDefault="00CD649D" w:rsidP="009A4633">
      <w:pPr>
        <w:rPr>
          <w:rFonts w:ascii="Verdana" w:hAnsi="Verdana"/>
          <w:sz w:val="16"/>
          <w:szCs w:val="16"/>
        </w:rPr>
      </w:pPr>
    </w:p>
    <w:p w:rsidR="00CD649D" w:rsidRPr="00D80B7C" w:rsidRDefault="009A4633" w:rsidP="00D80B7C">
      <w:pPr>
        <w:pStyle w:val="Akapitzlist"/>
        <w:numPr>
          <w:ilvl w:val="0"/>
          <w:numId w:val="33"/>
        </w:numPr>
        <w:shd w:val="clear" w:color="auto" w:fill="D9D9D9" w:themeFill="background1" w:themeFillShade="D9"/>
        <w:suppressAutoHyphens/>
        <w:ind w:left="284" w:hanging="284"/>
        <w:rPr>
          <w:rFonts w:ascii="Verdana" w:hAnsi="Verdana"/>
          <w:i/>
          <w:sz w:val="18"/>
          <w:szCs w:val="18"/>
        </w:rPr>
      </w:pPr>
      <w:r w:rsidRPr="00431BFF">
        <w:rPr>
          <w:rFonts w:ascii="Verdana" w:hAnsi="Verdana" w:cs="Arial"/>
          <w:b/>
          <w:bCs/>
          <w:sz w:val="18"/>
          <w:szCs w:val="18"/>
        </w:rPr>
        <w:t xml:space="preserve">OFERUJEMY WYKONANIE </w:t>
      </w:r>
      <w:r w:rsidR="00382935" w:rsidRPr="00431BFF">
        <w:rPr>
          <w:rFonts w:ascii="Verdana" w:hAnsi="Verdana" w:cs="Arial"/>
          <w:b/>
          <w:bCs/>
          <w:i/>
          <w:sz w:val="18"/>
          <w:szCs w:val="18"/>
        </w:rPr>
        <w:t>ZAMÓWIENIA OBJĘTEGO PRZETARGIEM</w:t>
      </w:r>
      <w:r w:rsidR="00DE57E5" w:rsidRPr="00431BFF">
        <w:rPr>
          <w:rFonts w:ascii="Verdana" w:hAnsi="Verdana" w:cs="Arial"/>
          <w:b/>
          <w:bCs/>
          <w:i/>
          <w:sz w:val="18"/>
          <w:szCs w:val="18"/>
        </w:rPr>
        <w:t xml:space="preserve"> ZA CENĘ RYCZAŁTOWĄ:</w:t>
      </w:r>
    </w:p>
    <w:p w:rsidR="00DE57E5" w:rsidRPr="00DE57E5" w:rsidRDefault="00382935" w:rsidP="00382935">
      <w:pPr>
        <w:pStyle w:val="Tekstpodstawowy32"/>
        <w:spacing w:before="57" w:line="227" w:lineRule="atLeast"/>
        <w:ind w:right="113"/>
        <w:rPr>
          <w:rFonts w:ascii="Verdana" w:hAnsi="Verdana" w:cs="Arial"/>
          <w:b/>
          <w:bCs/>
          <w:i w:val="0"/>
          <w:sz w:val="18"/>
          <w:szCs w:val="18"/>
        </w:rPr>
      </w:pPr>
      <w:r>
        <w:rPr>
          <w:rFonts w:ascii="Verdana" w:hAnsi="Verdana" w:cs="Arial"/>
          <w:b/>
          <w:bCs/>
          <w:i w:val="0"/>
          <w:sz w:val="18"/>
          <w:szCs w:val="18"/>
        </w:rPr>
        <w:t>CZĘŚĆ</w:t>
      </w:r>
      <w:r w:rsidR="00DE57E5">
        <w:rPr>
          <w:rFonts w:ascii="Verdana" w:hAnsi="Verdana" w:cs="Arial"/>
          <w:b/>
          <w:bCs/>
          <w:i w:val="0"/>
          <w:sz w:val="18"/>
          <w:szCs w:val="18"/>
        </w:rPr>
        <w:t xml:space="preserve"> I </w:t>
      </w:r>
      <w:r w:rsidR="00F770AA">
        <w:rPr>
          <w:rFonts w:ascii="Verdana" w:hAnsi="Verdana" w:cs="Arial"/>
          <w:b/>
          <w:bCs/>
          <w:i w:val="0"/>
          <w:sz w:val="18"/>
          <w:szCs w:val="18"/>
        </w:rPr>
        <w:t>–</w:t>
      </w:r>
      <w:r w:rsidR="00DE57E5">
        <w:rPr>
          <w:rFonts w:ascii="Verdana" w:hAnsi="Verdana" w:cs="Arial"/>
          <w:b/>
          <w:bCs/>
          <w:i w:val="0"/>
          <w:sz w:val="18"/>
          <w:szCs w:val="18"/>
        </w:rPr>
        <w:t xml:space="preserve"> </w:t>
      </w:r>
      <w:r w:rsidR="00072318" w:rsidRPr="00072318">
        <w:rPr>
          <w:rFonts w:ascii="Verdana" w:hAnsi="Verdana" w:cs="Calibri"/>
          <w:b/>
          <w:bCs/>
          <w:i w:val="0"/>
          <w:color w:val="FF0000"/>
          <w:sz w:val="18"/>
          <w:szCs w:val="18"/>
        </w:rPr>
        <w:t>SKWER MIEJSKI</w:t>
      </w:r>
      <w:r w:rsidR="004F28D7" w:rsidRPr="004F28D7">
        <w:rPr>
          <w:rFonts w:ascii="Verdana" w:hAnsi="Verdana" w:cs="Calibri"/>
          <w:b/>
          <w:bCs/>
          <w:i w:val="0"/>
          <w:color w:val="000000"/>
          <w:sz w:val="18"/>
          <w:szCs w:val="18"/>
        </w:rPr>
        <w:t xml:space="preserve"> „Cztery pory roku”</w:t>
      </w:r>
    </w:p>
    <w:p w:rsidR="004F28D7" w:rsidRPr="00BB7767" w:rsidRDefault="004F28D7" w:rsidP="004F28D7">
      <w:pPr>
        <w:pStyle w:val="Tekstpodstawowy32"/>
        <w:spacing w:before="57" w:line="227" w:lineRule="atLeast"/>
        <w:ind w:right="113"/>
        <w:rPr>
          <w:rFonts w:ascii="Verdana" w:hAnsi="Verdana" w:cs="Arial"/>
          <w:i w:val="0"/>
          <w:sz w:val="18"/>
          <w:szCs w:val="18"/>
        </w:rPr>
      </w:pPr>
      <w:r w:rsidRPr="00BB7767">
        <w:rPr>
          <w:rFonts w:ascii="Verdana" w:hAnsi="Verdana" w:cs="Arial"/>
          <w:i w:val="0"/>
          <w:sz w:val="18"/>
          <w:szCs w:val="18"/>
        </w:rPr>
        <w:t>Netto :</w:t>
      </w:r>
      <w:r w:rsidRPr="00BB7767">
        <w:rPr>
          <w:rFonts w:ascii="Verdana" w:hAnsi="Verdana" w:cs="Arial"/>
          <w:i w:val="0"/>
          <w:sz w:val="18"/>
          <w:szCs w:val="18"/>
        </w:rPr>
        <w:tab/>
      </w:r>
      <w:r>
        <w:rPr>
          <w:rFonts w:ascii="Verdana" w:hAnsi="Verdana" w:cs="Arial"/>
          <w:i w:val="0"/>
          <w:sz w:val="18"/>
          <w:szCs w:val="18"/>
        </w:rPr>
        <w:tab/>
      </w:r>
      <w:r w:rsidRPr="00BB7767">
        <w:rPr>
          <w:rFonts w:ascii="Verdana" w:hAnsi="Verdana" w:cs="Arial"/>
          <w:i w:val="0"/>
          <w:sz w:val="18"/>
          <w:szCs w:val="18"/>
        </w:rPr>
        <w:t>....................... zł</w:t>
      </w:r>
      <w:r w:rsidRPr="00BB7767">
        <w:rPr>
          <w:rFonts w:ascii="Verdana" w:hAnsi="Verdana" w:cs="Arial"/>
          <w:i w:val="0"/>
          <w:sz w:val="18"/>
          <w:szCs w:val="18"/>
        </w:rPr>
        <w:tab/>
        <w:t xml:space="preserve"> </w:t>
      </w:r>
    </w:p>
    <w:p w:rsidR="004F28D7" w:rsidRPr="00BB7767" w:rsidRDefault="004F28D7" w:rsidP="004F28D7">
      <w:pPr>
        <w:pStyle w:val="Tekstpodstawowy32"/>
        <w:spacing w:before="57" w:line="227" w:lineRule="atLeast"/>
        <w:ind w:right="113"/>
        <w:rPr>
          <w:rFonts w:ascii="Verdana" w:hAnsi="Verdana" w:cs="Arial"/>
          <w:i w:val="0"/>
          <w:sz w:val="18"/>
          <w:szCs w:val="18"/>
        </w:rPr>
      </w:pPr>
      <w:r w:rsidRPr="00BB7767">
        <w:rPr>
          <w:rFonts w:ascii="Verdana" w:hAnsi="Verdana" w:cs="Arial"/>
          <w:i w:val="0"/>
          <w:sz w:val="18"/>
          <w:szCs w:val="18"/>
        </w:rPr>
        <w:t>Podatek VAT:</w:t>
      </w:r>
      <w:r w:rsidRPr="00BB7767">
        <w:rPr>
          <w:rFonts w:ascii="Verdana" w:hAnsi="Verdana" w:cs="Arial"/>
          <w:i w:val="0"/>
          <w:sz w:val="18"/>
          <w:szCs w:val="18"/>
        </w:rPr>
        <w:tab/>
        <w:t xml:space="preserve">....................... zł </w:t>
      </w:r>
      <w:r w:rsidRPr="00BB7767">
        <w:rPr>
          <w:rFonts w:ascii="Verdana" w:hAnsi="Verdana" w:cs="Arial"/>
          <w:i w:val="0"/>
          <w:sz w:val="18"/>
          <w:szCs w:val="18"/>
        </w:rPr>
        <w:tab/>
      </w:r>
    </w:p>
    <w:p w:rsidR="004F28D7" w:rsidRPr="00BB7767" w:rsidRDefault="004F28D7" w:rsidP="004F28D7">
      <w:pPr>
        <w:pStyle w:val="Tekstpodstawowy32"/>
        <w:spacing w:before="57" w:line="227" w:lineRule="atLeast"/>
        <w:ind w:right="113"/>
        <w:rPr>
          <w:rFonts w:ascii="Verdana" w:hAnsi="Verdana" w:cs="Arial"/>
          <w:b/>
          <w:bCs/>
          <w:i w:val="0"/>
          <w:sz w:val="18"/>
          <w:szCs w:val="18"/>
        </w:rPr>
      </w:pPr>
      <w:r w:rsidRPr="00BB7767">
        <w:rPr>
          <w:rFonts w:ascii="Verdana" w:hAnsi="Verdana" w:cs="Arial"/>
          <w:i w:val="0"/>
          <w:sz w:val="18"/>
          <w:szCs w:val="18"/>
        </w:rPr>
        <w:t>Brutto:</w:t>
      </w:r>
      <w:r>
        <w:rPr>
          <w:rFonts w:ascii="Verdana" w:hAnsi="Verdana" w:cs="Arial"/>
          <w:i w:val="0"/>
          <w:sz w:val="18"/>
          <w:szCs w:val="18"/>
        </w:rPr>
        <w:tab/>
      </w:r>
      <w:r>
        <w:rPr>
          <w:rFonts w:ascii="Verdana" w:hAnsi="Verdana" w:cs="Arial"/>
          <w:i w:val="0"/>
          <w:sz w:val="18"/>
          <w:szCs w:val="18"/>
        </w:rPr>
        <w:tab/>
      </w:r>
      <w:r w:rsidRPr="00BB7767">
        <w:rPr>
          <w:rFonts w:ascii="Verdana" w:hAnsi="Verdana" w:cs="Arial"/>
          <w:i w:val="0"/>
          <w:sz w:val="18"/>
          <w:szCs w:val="18"/>
        </w:rPr>
        <w:t>....................... zł</w:t>
      </w:r>
    </w:p>
    <w:p w:rsidR="004F28D7" w:rsidRPr="00DE57E5" w:rsidRDefault="004F28D7" w:rsidP="004F28D7">
      <w:pPr>
        <w:pStyle w:val="xl24"/>
        <w:spacing w:before="57" w:after="0" w:line="227" w:lineRule="atLeast"/>
        <w:jc w:val="left"/>
        <w:rPr>
          <w:rFonts w:ascii="Verdana" w:eastAsia="Times New Roman" w:hAnsi="Verdana" w:cs="Arial"/>
          <w:iCs/>
          <w:sz w:val="18"/>
          <w:szCs w:val="18"/>
        </w:rPr>
      </w:pPr>
      <w:r w:rsidRPr="00BB7767">
        <w:rPr>
          <w:rFonts w:ascii="Verdana" w:eastAsia="Times New Roman" w:hAnsi="Verdana" w:cs="Arial"/>
          <w:iCs/>
          <w:sz w:val="18"/>
          <w:szCs w:val="18"/>
        </w:rPr>
        <w:t>(słownie brutto: ......................................................................................................................................)</w:t>
      </w:r>
    </w:p>
    <w:p w:rsidR="00C92700" w:rsidRDefault="00C92700" w:rsidP="00CD649D">
      <w:pPr>
        <w:pStyle w:val="Tekstpodstawowy32"/>
        <w:spacing w:before="57" w:line="227" w:lineRule="atLeast"/>
        <w:ind w:right="113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GWARANCJA:</w:t>
      </w:r>
    </w:p>
    <w:p w:rsidR="00CD649D" w:rsidRDefault="00CD649D" w:rsidP="00CD649D">
      <w:pPr>
        <w:pStyle w:val="Tekstpodstawowy32"/>
        <w:spacing w:before="57" w:line="227" w:lineRule="atLeast"/>
        <w:ind w:right="113"/>
        <w:rPr>
          <w:rFonts w:ascii="Verdana" w:hAnsi="Verdana" w:cs="Arial"/>
          <w:sz w:val="18"/>
          <w:szCs w:val="18"/>
        </w:rPr>
      </w:pPr>
      <w:r w:rsidRPr="00CD649D">
        <w:rPr>
          <w:rFonts w:ascii="Verdana" w:hAnsi="Verdana" w:cs="Arial"/>
          <w:sz w:val="18"/>
          <w:szCs w:val="18"/>
        </w:rPr>
        <w:t xml:space="preserve">Na wykonane roboty budowlane będące przedmiotem zamówienia udzielamy gwarancji: </w:t>
      </w:r>
    </w:p>
    <w:p w:rsidR="00D80B7C" w:rsidRPr="00D80B7C" w:rsidRDefault="00CD649D" w:rsidP="00DE57E5">
      <w:pPr>
        <w:pStyle w:val="Tekstpodstawowy32"/>
        <w:spacing w:before="57" w:line="227" w:lineRule="atLeast"/>
        <w:ind w:right="113"/>
        <w:rPr>
          <w:rFonts w:ascii="Verdana" w:hAnsi="Verdana" w:cs="Arial"/>
          <w:i w:val="0"/>
          <w:sz w:val="18"/>
          <w:szCs w:val="18"/>
        </w:rPr>
      </w:pPr>
      <w:r w:rsidRPr="00DE57E5">
        <w:rPr>
          <w:rFonts w:ascii="Verdana" w:hAnsi="Verdana" w:cs="Arial"/>
          <w:sz w:val="18"/>
          <w:szCs w:val="18"/>
        </w:rPr>
        <w:t>na</w:t>
      </w:r>
      <w:r w:rsidRPr="00DE57E5">
        <w:rPr>
          <w:rFonts w:ascii="Verdana" w:hAnsi="Verdana" w:cs="Arial"/>
          <w:bCs/>
          <w:i w:val="0"/>
          <w:sz w:val="18"/>
          <w:szCs w:val="18"/>
        </w:rPr>
        <w:t xml:space="preserve"> </w:t>
      </w:r>
      <w:r w:rsidRPr="00DE57E5">
        <w:rPr>
          <w:rFonts w:ascii="Verdana" w:hAnsi="Verdana" w:cs="Arial"/>
          <w:sz w:val="18"/>
          <w:szCs w:val="18"/>
        </w:rPr>
        <w:t>okres…………… miesięcy</w:t>
      </w:r>
      <w:r w:rsidRPr="009A4633">
        <w:rPr>
          <w:rFonts w:ascii="Verdana" w:hAnsi="Verdana" w:cs="Arial"/>
          <w:b/>
          <w:sz w:val="18"/>
          <w:szCs w:val="18"/>
        </w:rPr>
        <w:t xml:space="preserve"> (minimum </w:t>
      </w:r>
      <w:r>
        <w:rPr>
          <w:rFonts w:ascii="Verdana" w:hAnsi="Verdana" w:cs="Arial"/>
          <w:b/>
          <w:sz w:val="18"/>
          <w:szCs w:val="18"/>
        </w:rPr>
        <w:t>24 miesiące</w:t>
      </w:r>
      <w:r w:rsidRPr="009A4633">
        <w:rPr>
          <w:rFonts w:ascii="Verdana" w:hAnsi="Verdana" w:cs="Arial"/>
          <w:b/>
          <w:sz w:val="18"/>
          <w:szCs w:val="18"/>
        </w:rPr>
        <w:t xml:space="preserve">) </w:t>
      </w:r>
      <w:r w:rsidRPr="009A4633">
        <w:rPr>
          <w:rFonts w:ascii="Verdana" w:hAnsi="Verdana" w:cs="Arial"/>
          <w:i w:val="0"/>
          <w:sz w:val="18"/>
          <w:szCs w:val="18"/>
        </w:rPr>
        <w:t xml:space="preserve"> </w:t>
      </w:r>
      <w:r>
        <w:rPr>
          <w:rFonts w:ascii="Verdana" w:hAnsi="Verdana" w:cs="Arial"/>
          <w:i w:val="0"/>
          <w:sz w:val="18"/>
          <w:szCs w:val="18"/>
        </w:rPr>
        <w:t>w tym okres 12 miesięcy na wykonane nasadzenia.</w:t>
      </w:r>
    </w:p>
    <w:p w:rsidR="00DE57E5" w:rsidRDefault="00DE57E5" w:rsidP="00DE57E5">
      <w:pPr>
        <w:pStyle w:val="Tekstpodstawowy32"/>
        <w:spacing w:before="57" w:line="227" w:lineRule="atLeast"/>
        <w:ind w:right="113"/>
        <w:rPr>
          <w:rFonts w:ascii="Verdana" w:hAnsi="Verdana"/>
          <w:b/>
          <w:color w:val="000000"/>
          <w:sz w:val="18"/>
        </w:rPr>
      </w:pPr>
      <w:r>
        <w:rPr>
          <w:rFonts w:ascii="Verdana" w:hAnsi="Verdana" w:cs="Arial"/>
          <w:b/>
          <w:bCs/>
          <w:i w:val="0"/>
          <w:sz w:val="18"/>
          <w:szCs w:val="18"/>
        </w:rPr>
        <w:t xml:space="preserve">CZĘŚĆ II </w:t>
      </w:r>
      <w:r w:rsidR="00072318">
        <w:rPr>
          <w:rFonts w:ascii="Verdana" w:hAnsi="Verdana" w:cs="Arial"/>
          <w:b/>
          <w:bCs/>
          <w:i w:val="0"/>
          <w:sz w:val="18"/>
          <w:szCs w:val="18"/>
        </w:rPr>
        <w:t>–</w:t>
      </w:r>
      <w:r w:rsidR="00F770AA">
        <w:rPr>
          <w:rFonts w:ascii="Verdana" w:hAnsi="Verdana" w:cs="Arial"/>
          <w:b/>
          <w:bCs/>
          <w:i w:val="0"/>
          <w:sz w:val="18"/>
          <w:szCs w:val="18"/>
        </w:rPr>
        <w:t xml:space="preserve"> </w:t>
      </w:r>
      <w:r w:rsidR="00072318" w:rsidRPr="00072318">
        <w:rPr>
          <w:rFonts w:ascii="Verdana" w:hAnsi="Verdana"/>
          <w:b/>
          <w:bCs/>
          <w:i w:val="0"/>
          <w:color w:val="FF0000"/>
          <w:sz w:val="18"/>
        </w:rPr>
        <w:t>PARK SENSORYCZNY</w:t>
      </w:r>
    </w:p>
    <w:p w:rsidR="00DE57E5" w:rsidRPr="00BB7767" w:rsidRDefault="00DE57E5" w:rsidP="00DE57E5">
      <w:pPr>
        <w:pStyle w:val="Tekstpodstawowy32"/>
        <w:spacing w:before="57" w:line="227" w:lineRule="atLeast"/>
        <w:ind w:right="113"/>
        <w:rPr>
          <w:rFonts w:ascii="Verdana" w:hAnsi="Verdana" w:cs="Arial"/>
          <w:i w:val="0"/>
          <w:sz w:val="18"/>
          <w:szCs w:val="18"/>
        </w:rPr>
      </w:pPr>
      <w:r w:rsidRPr="00BB7767">
        <w:rPr>
          <w:rFonts w:ascii="Verdana" w:hAnsi="Verdana" w:cs="Arial"/>
          <w:i w:val="0"/>
          <w:sz w:val="18"/>
          <w:szCs w:val="18"/>
        </w:rPr>
        <w:t>Netto :</w:t>
      </w:r>
      <w:r w:rsidRPr="00BB7767">
        <w:rPr>
          <w:rFonts w:ascii="Verdana" w:hAnsi="Verdana" w:cs="Arial"/>
          <w:i w:val="0"/>
          <w:sz w:val="18"/>
          <w:szCs w:val="18"/>
        </w:rPr>
        <w:tab/>
      </w:r>
      <w:r w:rsidR="00BB7767">
        <w:rPr>
          <w:rFonts w:ascii="Verdana" w:hAnsi="Verdana" w:cs="Arial"/>
          <w:i w:val="0"/>
          <w:sz w:val="18"/>
          <w:szCs w:val="18"/>
        </w:rPr>
        <w:tab/>
      </w:r>
      <w:r w:rsidRPr="00BB7767">
        <w:rPr>
          <w:rFonts w:ascii="Verdana" w:hAnsi="Verdana" w:cs="Arial"/>
          <w:i w:val="0"/>
          <w:sz w:val="18"/>
          <w:szCs w:val="18"/>
        </w:rPr>
        <w:t>....................... zł</w:t>
      </w:r>
      <w:r w:rsidRPr="00BB7767">
        <w:rPr>
          <w:rFonts w:ascii="Verdana" w:hAnsi="Verdana" w:cs="Arial"/>
          <w:i w:val="0"/>
          <w:sz w:val="18"/>
          <w:szCs w:val="18"/>
        </w:rPr>
        <w:tab/>
        <w:t xml:space="preserve"> </w:t>
      </w:r>
    </w:p>
    <w:p w:rsidR="00DE57E5" w:rsidRPr="00BB7767" w:rsidRDefault="00DE57E5" w:rsidP="00DE57E5">
      <w:pPr>
        <w:pStyle w:val="Tekstpodstawowy32"/>
        <w:spacing w:before="57" w:line="227" w:lineRule="atLeast"/>
        <w:ind w:right="113"/>
        <w:rPr>
          <w:rFonts w:ascii="Verdana" w:hAnsi="Verdana" w:cs="Arial"/>
          <w:i w:val="0"/>
          <w:sz w:val="18"/>
          <w:szCs w:val="18"/>
        </w:rPr>
      </w:pPr>
      <w:r w:rsidRPr="00BB7767">
        <w:rPr>
          <w:rFonts w:ascii="Verdana" w:hAnsi="Verdana" w:cs="Arial"/>
          <w:i w:val="0"/>
          <w:sz w:val="18"/>
          <w:szCs w:val="18"/>
        </w:rPr>
        <w:t>Podatek VAT:</w:t>
      </w:r>
      <w:r w:rsidRPr="00BB7767">
        <w:rPr>
          <w:rFonts w:ascii="Verdana" w:hAnsi="Verdana" w:cs="Arial"/>
          <w:i w:val="0"/>
          <w:sz w:val="18"/>
          <w:szCs w:val="18"/>
        </w:rPr>
        <w:tab/>
        <w:t xml:space="preserve">....................... zł </w:t>
      </w:r>
      <w:r w:rsidRPr="00BB7767">
        <w:rPr>
          <w:rFonts w:ascii="Verdana" w:hAnsi="Verdana" w:cs="Arial"/>
          <w:i w:val="0"/>
          <w:sz w:val="18"/>
          <w:szCs w:val="18"/>
        </w:rPr>
        <w:tab/>
      </w:r>
    </w:p>
    <w:p w:rsidR="00DE57E5" w:rsidRPr="00BB7767" w:rsidRDefault="00DE57E5" w:rsidP="00DE57E5">
      <w:pPr>
        <w:pStyle w:val="Tekstpodstawowy32"/>
        <w:spacing w:before="57" w:line="227" w:lineRule="atLeast"/>
        <w:ind w:right="113"/>
        <w:rPr>
          <w:rFonts w:ascii="Verdana" w:hAnsi="Verdana" w:cs="Arial"/>
          <w:b/>
          <w:bCs/>
          <w:i w:val="0"/>
          <w:sz w:val="18"/>
          <w:szCs w:val="18"/>
        </w:rPr>
      </w:pPr>
      <w:r w:rsidRPr="00BB7767">
        <w:rPr>
          <w:rFonts w:ascii="Verdana" w:hAnsi="Verdana" w:cs="Arial"/>
          <w:i w:val="0"/>
          <w:sz w:val="18"/>
          <w:szCs w:val="18"/>
        </w:rPr>
        <w:t>Brutto:</w:t>
      </w:r>
      <w:r w:rsidR="00BB7767">
        <w:rPr>
          <w:rFonts w:ascii="Verdana" w:hAnsi="Verdana" w:cs="Arial"/>
          <w:i w:val="0"/>
          <w:sz w:val="18"/>
          <w:szCs w:val="18"/>
        </w:rPr>
        <w:tab/>
      </w:r>
      <w:r w:rsidR="00BB7767">
        <w:rPr>
          <w:rFonts w:ascii="Verdana" w:hAnsi="Verdana" w:cs="Arial"/>
          <w:i w:val="0"/>
          <w:sz w:val="18"/>
          <w:szCs w:val="18"/>
        </w:rPr>
        <w:tab/>
      </w:r>
      <w:r w:rsidRPr="00BB7767">
        <w:rPr>
          <w:rFonts w:ascii="Verdana" w:hAnsi="Verdana" w:cs="Arial"/>
          <w:i w:val="0"/>
          <w:sz w:val="18"/>
          <w:szCs w:val="18"/>
        </w:rPr>
        <w:t>....................... zł</w:t>
      </w:r>
    </w:p>
    <w:p w:rsidR="00DE57E5" w:rsidRDefault="00DE57E5" w:rsidP="00DE57E5">
      <w:pPr>
        <w:pStyle w:val="xl24"/>
        <w:spacing w:before="57" w:after="0" w:line="227" w:lineRule="atLeast"/>
        <w:jc w:val="left"/>
        <w:rPr>
          <w:rFonts w:ascii="Verdana" w:eastAsia="Times New Roman" w:hAnsi="Verdana" w:cs="Arial"/>
          <w:iCs/>
          <w:sz w:val="18"/>
          <w:szCs w:val="18"/>
        </w:rPr>
      </w:pPr>
      <w:r w:rsidRPr="00BB7767">
        <w:rPr>
          <w:rFonts w:ascii="Verdana" w:eastAsia="Times New Roman" w:hAnsi="Verdana" w:cs="Arial"/>
          <w:iCs/>
          <w:sz w:val="18"/>
          <w:szCs w:val="18"/>
        </w:rPr>
        <w:t>(słownie brutto: ......................................................................................................................................)</w:t>
      </w:r>
    </w:p>
    <w:p w:rsidR="00C92700" w:rsidRDefault="00C92700" w:rsidP="00C92700">
      <w:pPr>
        <w:pStyle w:val="Tekstpodstawowy32"/>
        <w:spacing w:before="57" w:line="227" w:lineRule="atLeast"/>
        <w:ind w:right="113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GWARANCJA:</w:t>
      </w:r>
    </w:p>
    <w:p w:rsidR="00C92700" w:rsidRDefault="00C92700" w:rsidP="00C92700">
      <w:pPr>
        <w:pStyle w:val="Tekstpodstawowy32"/>
        <w:spacing w:before="57" w:line="227" w:lineRule="atLeast"/>
        <w:ind w:right="113"/>
        <w:rPr>
          <w:rFonts w:ascii="Verdana" w:hAnsi="Verdana" w:cs="Arial"/>
          <w:sz w:val="18"/>
          <w:szCs w:val="18"/>
        </w:rPr>
      </w:pPr>
      <w:r w:rsidRPr="00CD649D">
        <w:rPr>
          <w:rFonts w:ascii="Verdana" w:hAnsi="Verdana" w:cs="Arial"/>
          <w:sz w:val="18"/>
          <w:szCs w:val="18"/>
        </w:rPr>
        <w:t xml:space="preserve">Na wykonane roboty budowlane będące przedmiotem zamówienia udzielamy gwarancji: </w:t>
      </w:r>
    </w:p>
    <w:p w:rsidR="00C92700" w:rsidRDefault="00C92700" w:rsidP="00C92700">
      <w:pPr>
        <w:pStyle w:val="Tekstpodstawowy32"/>
        <w:spacing w:before="57" w:line="227" w:lineRule="atLeast"/>
        <w:ind w:right="113"/>
        <w:rPr>
          <w:rFonts w:ascii="Verdana" w:hAnsi="Verdana" w:cs="Arial"/>
          <w:b/>
          <w:bCs/>
          <w:i w:val="0"/>
          <w:sz w:val="18"/>
          <w:szCs w:val="18"/>
        </w:rPr>
      </w:pPr>
      <w:r w:rsidRPr="00DE57E5">
        <w:rPr>
          <w:rFonts w:ascii="Verdana" w:hAnsi="Verdana" w:cs="Arial"/>
          <w:sz w:val="18"/>
          <w:szCs w:val="18"/>
        </w:rPr>
        <w:t>na</w:t>
      </w:r>
      <w:r w:rsidRPr="00DE57E5">
        <w:rPr>
          <w:rFonts w:ascii="Verdana" w:hAnsi="Verdana" w:cs="Arial"/>
          <w:bCs/>
          <w:i w:val="0"/>
          <w:sz w:val="18"/>
          <w:szCs w:val="18"/>
        </w:rPr>
        <w:t xml:space="preserve"> </w:t>
      </w:r>
      <w:r w:rsidRPr="00DE57E5">
        <w:rPr>
          <w:rFonts w:ascii="Verdana" w:hAnsi="Verdana" w:cs="Arial"/>
          <w:sz w:val="18"/>
          <w:szCs w:val="18"/>
        </w:rPr>
        <w:t>okres…………… miesięcy</w:t>
      </w:r>
      <w:r w:rsidRPr="009A4633">
        <w:rPr>
          <w:rFonts w:ascii="Verdana" w:hAnsi="Verdana" w:cs="Arial"/>
          <w:b/>
          <w:sz w:val="18"/>
          <w:szCs w:val="18"/>
        </w:rPr>
        <w:t xml:space="preserve"> (minimum </w:t>
      </w:r>
      <w:r>
        <w:rPr>
          <w:rFonts w:ascii="Verdana" w:hAnsi="Verdana" w:cs="Arial"/>
          <w:b/>
          <w:sz w:val="18"/>
          <w:szCs w:val="18"/>
        </w:rPr>
        <w:t>24 miesiące</w:t>
      </w:r>
      <w:r w:rsidRPr="009A4633">
        <w:rPr>
          <w:rFonts w:ascii="Verdana" w:hAnsi="Verdana" w:cs="Arial"/>
          <w:b/>
          <w:sz w:val="18"/>
          <w:szCs w:val="18"/>
        </w:rPr>
        <w:t xml:space="preserve">) </w:t>
      </w:r>
      <w:r w:rsidRPr="009A4633">
        <w:rPr>
          <w:rFonts w:ascii="Verdana" w:hAnsi="Verdana" w:cs="Arial"/>
          <w:i w:val="0"/>
          <w:sz w:val="18"/>
          <w:szCs w:val="18"/>
        </w:rPr>
        <w:t xml:space="preserve"> </w:t>
      </w:r>
      <w:r>
        <w:rPr>
          <w:rFonts w:ascii="Verdana" w:hAnsi="Verdana" w:cs="Arial"/>
          <w:i w:val="0"/>
          <w:sz w:val="18"/>
          <w:szCs w:val="18"/>
        </w:rPr>
        <w:t>w tym okres 12 miesięcy na wykonane nasadzenia</w:t>
      </w:r>
      <w:r>
        <w:rPr>
          <w:rFonts w:ascii="Verdana" w:hAnsi="Verdana" w:cs="Arial"/>
          <w:b/>
          <w:bCs/>
          <w:i w:val="0"/>
          <w:sz w:val="18"/>
          <w:szCs w:val="18"/>
        </w:rPr>
        <w:t xml:space="preserve"> </w:t>
      </w:r>
    </w:p>
    <w:p w:rsidR="004F28D7" w:rsidRDefault="004F28D7" w:rsidP="00C92700">
      <w:pPr>
        <w:pStyle w:val="Tekstpodstawowy32"/>
        <w:spacing w:before="57" w:line="227" w:lineRule="atLeast"/>
        <w:ind w:right="113"/>
        <w:rPr>
          <w:rFonts w:ascii="Verdana" w:hAnsi="Verdana"/>
          <w:b/>
          <w:color w:val="000000"/>
          <w:sz w:val="18"/>
        </w:rPr>
      </w:pPr>
      <w:r>
        <w:rPr>
          <w:rFonts w:ascii="Verdana" w:hAnsi="Verdana" w:cs="Arial"/>
          <w:b/>
          <w:bCs/>
          <w:i w:val="0"/>
          <w:sz w:val="18"/>
          <w:szCs w:val="18"/>
        </w:rPr>
        <w:lastRenderedPageBreak/>
        <w:t xml:space="preserve">CZĘŚĆ III – </w:t>
      </w:r>
      <w:r w:rsidR="00072318" w:rsidRPr="00072318">
        <w:rPr>
          <w:rFonts w:ascii="Verdana" w:hAnsi="Verdana"/>
          <w:b/>
          <w:bCs/>
          <w:i w:val="0"/>
          <w:color w:val="FF0000"/>
          <w:sz w:val="18"/>
        </w:rPr>
        <w:t>PARK OSIEDLOWY</w:t>
      </w:r>
    </w:p>
    <w:p w:rsidR="004F28D7" w:rsidRPr="00BB7767" w:rsidRDefault="004F28D7" w:rsidP="004F28D7">
      <w:pPr>
        <w:pStyle w:val="Tekstpodstawowy32"/>
        <w:spacing w:before="57" w:line="227" w:lineRule="atLeast"/>
        <w:ind w:right="113"/>
        <w:rPr>
          <w:rFonts w:ascii="Verdana" w:hAnsi="Verdana" w:cs="Arial"/>
          <w:i w:val="0"/>
          <w:sz w:val="18"/>
          <w:szCs w:val="18"/>
        </w:rPr>
      </w:pPr>
      <w:r w:rsidRPr="00BB7767">
        <w:rPr>
          <w:rFonts w:ascii="Verdana" w:hAnsi="Verdana" w:cs="Arial"/>
          <w:i w:val="0"/>
          <w:sz w:val="18"/>
          <w:szCs w:val="18"/>
        </w:rPr>
        <w:t>Netto :</w:t>
      </w:r>
      <w:r w:rsidRPr="00BB7767">
        <w:rPr>
          <w:rFonts w:ascii="Verdana" w:hAnsi="Verdana" w:cs="Arial"/>
          <w:i w:val="0"/>
          <w:sz w:val="18"/>
          <w:szCs w:val="18"/>
        </w:rPr>
        <w:tab/>
      </w:r>
      <w:r>
        <w:rPr>
          <w:rFonts w:ascii="Verdana" w:hAnsi="Verdana" w:cs="Arial"/>
          <w:i w:val="0"/>
          <w:sz w:val="18"/>
          <w:szCs w:val="18"/>
        </w:rPr>
        <w:tab/>
      </w:r>
      <w:r w:rsidRPr="00BB7767">
        <w:rPr>
          <w:rFonts w:ascii="Verdana" w:hAnsi="Verdana" w:cs="Arial"/>
          <w:i w:val="0"/>
          <w:sz w:val="18"/>
          <w:szCs w:val="18"/>
        </w:rPr>
        <w:t>....................... zł</w:t>
      </w:r>
      <w:r w:rsidRPr="00BB7767">
        <w:rPr>
          <w:rFonts w:ascii="Verdana" w:hAnsi="Verdana" w:cs="Arial"/>
          <w:i w:val="0"/>
          <w:sz w:val="18"/>
          <w:szCs w:val="18"/>
        </w:rPr>
        <w:tab/>
        <w:t xml:space="preserve"> </w:t>
      </w:r>
    </w:p>
    <w:p w:rsidR="004F28D7" w:rsidRPr="00BB7767" w:rsidRDefault="004F28D7" w:rsidP="004F28D7">
      <w:pPr>
        <w:pStyle w:val="Tekstpodstawowy32"/>
        <w:spacing w:before="57" w:line="227" w:lineRule="atLeast"/>
        <w:ind w:right="113"/>
        <w:rPr>
          <w:rFonts w:ascii="Verdana" w:hAnsi="Verdana" w:cs="Arial"/>
          <w:i w:val="0"/>
          <w:sz w:val="18"/>
          <w:szCs w:val="18"/>
        </w:rPr>
      </w:pPr>
      <w:r w:rsidRPr="00BB7767">
        <w:rPr>
          <w:rFonts w:ascii="Verdana" w:hAnsi="Verdana" w:cs="Arial"/>
          <w:i w:val="0"/>
          <w:sz w:val="18"/>
          <w:szCs w:val="18"/>
        </w:rPr>
        <w:t>Podatek VAT:</w:t>
      </w:r>
      <w:r w:rsidRPr="00BB7767">
        <w:rPr>
          <w:rFonts w:ascii="Verdana" w:hAnsi="Verdana" w:cs="Arial"/>
          <w:i w:val="0"/>
          <w:sz w:val="18"/>
          <w:szCs w:val="18"/>
        </w:rPr>
        <w:tab/>
        <w:t xml:space="preserve">....................... zł </w:t>
      </w:r>
      <w:r w:rsidRPr="00BB7767">
        <w:rPr>
          <w:rFonts w:ascii="Verdana" w:hAnsi="Verdana" w:cs="Arial"/>
          <w:i w:val="0"/>
          <w:sz w:val="18"/>
          <w:szCs w:val="18"/>
        </w:rPr>
        <w:tab/>
      </w:r>
    </w:p>
    <w:p w:rsidR="004F28D7" w:rsidRPr="00BB7767" w:rsidRDefault="004F28D7" w:rsidP="004F28D7">
      <w:pPr>
        <w:pStyle w:val="Tekstpodstawowy32"/>
        <w:spacing w:before="57" w:line="227" w:lineRule="atLeast"/>
        <w:ind w:right="113"/>
        <w:rPr>
          <w:rFonts w:ascii="Verdana" w:hAnsi="Verdana" w:cs="Arial"/>
          <w:b/>
          <w:bCs/>
          <w:i w:val="0"/>
          <w:sz w:val="18"/>
          <w:szCs w:val="18"/>
        </w:rPr>
      </w:pPr>
      <w:r w:rsidRPr="00BB7767">
        <w:rPr>
          <w:rFonts w:ascii="Verdana" w:hAnsi="Verdana" w:cs="Arial"/>
          <w:i w:val="0"/>
          <w:sz w:val="18"/>
          <w:szCs w:val="18"/>
        </w:rPr>
        <w:t>Brutto:</w:t>
      </w:r>
      <w:r>
        <w:rPr>
          <w:rFonts w:ascii="Verdana" w:hAnsi="Verdana" w:cs="Arial"/>
          <w:i w:val="0"/>
          <w:sz w:val="18"/>
          <w:szCs w:val="18"/>
        </w:rPr>
        <w:tab/>
      </w:r>
      <w:r>
        <w:rPr>
          <w:rFonts w:ascii="Verdana" w:hAnsi="Verdana" w:cs="Arial"/>
          <w:i w:val="0"/>
          <w:sz w:val="18"/>
          <w:szCs w:val="18"/>
        </w:rPr>
        <w:tab/>
      </w:r>
      <w:r w:rsidRPr="00BB7767">
        <w:rPr>
          <w:rFonts w:ascii="Verdana" w:hAnsi="Verdana" w:cs="Arial"/>
          <w:i w:val="0"/>
          <w:sz w:val="18"/>
          <w:szCs w:val="18"/>
        </w:rPr>
        <w:t>....................... zł</w:t>
      </w:r>
    </w:p>
    <w:p w:rsidR="004F28D7" w:rsidRPr="00DE57E5" w:rsidRDefault="004F28D7" w:rsidP="004F28D7">
      <w:pPr>
        <w:pStyle w:val="xl24"/>
        <w:spacing w:before="57" w:after="0" w:line="227" w:lineRule="atLeast"/>
        <w:jc w:val="left"/>
        <w:rPr>
          <w:rFonts w:ascii="Verdana" w:eastAsia="Times New Roman" w:hAnsi="Verdana" w:cs="Arial"/>
          <w:iCs/>
          <w:sz w:val="18"/>
          <w:szCs w:val="18"/>
        </w:rPr>
      </w:pPr>
      <w:r w:rsidRPr="00BB7767">
        <w:rPr>
          <w:rFonts w:ascii="Verdana" w:eastAsia="Times New Roman" w:hAnsi="Verdana" w:cs="Arial"/>
          <w:iCs/>
          <w:sz w:val="18"/>
          <w:szCs w:val="18"/>
        </w:rPr>
        <w:t>(słownie brutto: ......................................................................................................................................)</w:t>
      </w:r>
    </w:p>
    <w:p w:rsidR="00C92700" w:rsidRDefault="00C92700" w:rsidP="00C92700">
      <w:pPr>
        <w:pStyle w:val="Tekstpodstawowy32"/>
        <w:spacing w:before="57" w:line="227" w:lineRule="atLeast"/>
        <w:ind w:right="113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GWARANCJA:</w:t>
      </w:r>
    </w:p>
    <w:p w:rsidR="00C92700" w:rsidRDefault="00C92700" w:rsidP="00C92700">
      <w:pPr>
        <w:pStyle w:val="Tekstpodstawowy32"/>
        <w:spacing w:before="57" w:line="227" w:lineRule="atLeast"/>
        <w:ind w:right="113"/>
        <w:rPr>
          <w:rFonts w:ascii="Verdana" w:hAnsi="Verdana" w:cs="Arial"/>
          <w:sz w:val="18"/>
          <w:szCs w:val="18"/>
        </w:rPr>
      </w:pPr>
      <w:r w:rsidRPr="00CD649D">
        <w:rPr>
          <w:rFonts w:ascii="Verdana" w:hAnsi="Verdana" w:cs="Arial"/>
          <w:sz w:val="18"/>
          <w:szCs w:val="18"/>
        </w:rPr>
        <w:t xml:space="preserve">Na wykonane roboty budowlane będące przedmiotem zamówienia udzielamy gwarancji: </w:t>
      </w:r>
    </w:p>
    <w:p w:rsidR="00C92700" w:rsidRDefault="00C92700" w:rsidP="00C92700">
      <w:pPr>
        <w:pStyle w:val="Tekstpodstawowy32"/>
        <w:spacing w:before="57" w:line="227" w:lineRule="atLeast"/>
        <w:ind w:right="113"/>
        <w:rPr>
          <w:rFonts w:ascii="Verdana" w:hAnsi="Verdana" w:cs="Arial"/>
          <w:b/>
          <w:bCs/>
          <w:i w:val="0"/>
          <w:sz w:val="18"/>
          <w:szCs w:val="18"/>
        </w:rPr>
      </w:pPr>
      <w:r w:rsidRPr="00DE57E5">
        <w:rPr>
          <w:rFonts w:ascii="Verdana" w:hAnsi="Verdana" w:cs="Arial"/>
          <w:sz w:val="18"/>
          <w:szCs w:val="18"/>
        </w:rPr>
        <w:t>na</w:t>
      </w:r>
      <w:r w:rsidRPr="00DE57E5">
        <w:rPr>
          <w:rFonts w:ascii="Verdana" w:hAnsi="Verdana" w:cs="Arial"/>
          <w:bCs/>
          <w:i w:val="0"/>
          <w:sz w:val="18"/>
          <w:szCs w:val="18"/>
        </w:rPr>
        <w:t xml:space="preserve"> </w:t>
      </w:r>
      <w:r w:rsidRPr="00DE57E5">
        <w:rPr>
          <w:rFonts w:ascii="Verdana" w:hAnsi="Verdana" w:cs="Arial"/>
          <w:sz w:val="18"/>
          <w:szCs w:val="18"/>
        </w:rPr>
        <w:t>okres…………… miesięcy</w:t>
      </w:r>
      <w:r w:rsidRPr="009A4633">
        <w:rPr>
          <w:rFonts w:ascii="Verdana" w:hAnsi="Verdana" w:cs="Arial"/>
          <w:b/>
          <w:sz w:val="18"/>
          <w:szCs w:val="18"/>
        </w:rPr>
        <w:t xml:space="preserve"> (minimum </w:t>
      </w:r>
      <w:r>
        <w:rPr>
          <w:rFonts w:ascii="Verdana" w:hAnsi="Verdana" w:cs="Arial"/>
          <w:b/>
          <w:sz w:val="18"/>
          <w:szCs w:val="18"/>
        </w:rPr>
        <w:t>24 miesiące</w:t>
      </w:r>
      <w:r w:rsidRPr="009A4633">
        <w:rPr>
          <w:rFonts w:ascii="Verdana" w:hAnsi="Verdana" w:cs="Arial"/>
          <w:b/>
          <w:sz w:val="18"/>
          <w:szCs w:val="18"/>
        </w:rPr>
        <w:t xml:space="preserve">) </w:t>
      </w:r>
      <w:r w:rsidRPr="009A4633">
        <w:rPr>
          <w:rFonts w:ascii="Verdana" w:hAnsi="Verdana" w:cs="Arial"/>
          <w:i w:val="0"/>
          <w:sz w:val="18"/>
          <w:szCs w:val="18"/>
        </w:rPr>
        <w:t xml:space="preserve"> </w:t>
      </w:r>
      <w:r>
        <w:rPr>
          <w:rFonts w:ascii="Verdana" w:hAnsi="Verdana" w:cs="Arial"/>
          <w:i w:val="0"/>
          <w:sz w:val="18"/>
          <w:szCs w:val="18"/>
        </w:rPr>
        <w:t>w tym okres 12 miesięcy na wykonane nasadzenia</w:t>
      </w:r>
      <w:r>
        <w:rPr>
          <w:rFonts w:ascii="Verdana" w:hAnsi="Verdana" w:cs="Arial"/>
          <w:b/>
          <w:bCs/>
          <w:i w:val="0"/>
          <w:sz w:val="18"/>
          <w:szCs w:val="18"/>
        </w:rPr>
        <w:t xml:space="preserve"> </w:t>
      </w:r>
    </w:p>
    <w:p w:rsidR="00C92700" w:rsidRDefault="00C92700" w:rsidP="00C92700">
      <w:pPr>
        <w:pStyle w:val="Tekstpodstawowy32"/>
        <w:spacing w:before="57" w:line="227" w:lineRule="atLeast"/>
        <w:ind w:right="113"/>
        <w:rPr>
          <w:rFonts w:ascii="Verdana" w:hAnsi="Verdana" w:cs="Arial"/>
          <w:b/>
          <w:bCs/>
          <w:i w:val="0"/>
          <w:sz w:val="18"/>
          <w:szCs w:val="18"/>
        </w:rPr>
      </w:pPr>
    </w:p>
    <w:p w:rsidR="00CD649D" w:rsidRDefault="00CD649D" w:rsidP="00C92700">
      <w:pPr>
        <w:pStyle w:val="Tekstpodstawowy32"/>
        <w:spacing w:before="57" w:line="227" w:lineRule="atLeast"/>
        <w:ind w:right="113"/>
        <w:rPr>
          <w:rFonts w:ascii="Verdana" w:hAnsi="Verdana"/>
          <w:b/>
          <w:color w:val="000000"/>
          <w:sz w:val="18"/>
        </w:rPr>
      </w:pPr>
      <w:r>
        <w:rPr>
          <w:rFonts w:ascii="Verdana" w:hAnsi="Verdana" w:cs="Arial"/>
          <w:b/>
          <w:bCs/>
          <w:i w:val="0"/>
          <w:sz w:val="18"/>
          <w:szCs w:val="18"/>
        </w:rPr>
        <w:t xml:space="preserve">CZĘŚĆ IV – </w:t>
      </w:r>
      <w:r w:rsidR="00072318" w:rsidRPr="00072318">
        <w:rPr>
          <w:rFonts w:ascii="Verdana" w:hAnsi="Verdana"/>
          <w:b/>
          <w:bCs/>
          <w:i w:val="0"/>
          <w:color w:val="FF0000"/>
          <w:sz w:val="18"/>
        </w:rPr>
        <w:t>JEZIORO BIELAWSKIE</w:t>
      </w:r>
      <w:r w:rsidRPr="00072318">
        <w:rPr>
          <w:rFonts w:ascii="Verdana" w:hAnsi="Verdana"/>
          <w:b/>
          <w:bCs/>
          <w:i w:val="0"/>
          <w:color w:val="FF0000"/>
          <w:sz w:val="18"/>
        </w:rPr>
        <w:t xml:space="preserve"> </w:t>
      </w:r>
    </w:p>
    <w:p w:rsidR="00CD649D" w:rsidRPr="00BB7767" w:rsidRDefault="00CD649D" w:rsidP="00CD649D">
      <w:pPr>
        <w:pStyle w:val="Tekstpodstawowy32"/>
        <w:spacing w:before="57" w:line="227" w:lineRule="atLeast"/>
        <w:ind w:right="113"/>
        <w:rPr>
          <w:rFonts w:ascii="Verdana" w:hAnsi="Verdana" w:cs="Arial"/>
          <w:i w:val="0"/>
          <w:sz w:val="18"/>
          <w:szCs w:val="18"/>
        </w:rPr>
      </w:pPr>
      <w:r w:rsidRPr="00BB7767">
        <w:rPr>
          <w:rFonts w:ascii="Verdana" w:hAnsi="Verdana" w:cs="Arial"/>
          <w:i w:val="0"/>
          <w:sz w:val="18"/>
          <w:szCs w:val="18"/>
        </w:rPr>
        <w:t>Netto :</w:t>
      </w:r>
      <w:r w:rsidRPr="00BB7767">
        <w:rPr>
          <w:rFonts w:ascii="Verdana" w:hAnsi="Verdana" w:cs="Arial"/>
          <w:i w:val="0"/>
          <w:sz w:val="18"/>
          <w:szCs w:val="18"/>
        </w:rPr>
        <w:tab/>
      </w:r>
      <w:r>
        <w:rPr>
          <w:rFonts w:ascii="Verdana" w:hAnsi="Verdana" w:cs="Arial"/>
          <w:i w:val="0"/>
          <w:sz w:val="18"/>
          <w:szCs w:val="18"/>
        </w:rPr>
        <w:tab/>
      </w:r>
      <w:r w:rsidRPr="00BB7767">
        <w:rPr>
          <w:rFonts w:ascii="Verdana" w:hAnsi="Verdana" w:cs="Arial"/>
          <w:i w:val="0"/>
          <w:sz w:val="18"/>
          <w:szCs w:val="18"/>
        </w:rPr>
        <w:t>....................... zł</w:t>
      </w:r>
      <w:r w:rsidRPr="00BB7767">
        <w:rPr>
          <w:rFonts w:ascii="Verdana" w:hAnsi="Verdana" w:cs="Arial"/>
          <w:i w:val="0"/>
          <w:sz w:val="18"/>
          <w:szCs w:val="18"/>
        </w:rPr>
        <w:tab/>
        <w:t xml:space="preserve"> </w:t>
      </w:r>
    </w:p>
    <w:p w:rsidR="00CD649D" w:rsidRPr="00BB7767" w:rsidRDefault="00CD649D" w:rsidP="00CD649D">
      <w:pPr>
        <w:pStyle w:val="Tekstpodstawowy32"/>
        <w:spacing w:before="57" w:line="227" w:lineRule="atLeast"/>
        <w:ind w:right="113"/>
        <w:rPr>
          <w:rFonts w:ascii="Verdana" w:hAnsi="Verdana" w:cs="Arial"/>
          <w:i w:val="0"/>
          <w:sz w:val="18"/>
          <w:szCs w:val="18"/>
        </w:rPr>
      </w:pPr>
      <w:r w:rsidRPr="00BB7767">
        <w:rPr>
          <w:rFonts w:ascii="Verdana" w:hAnsi="Verdana" w:cs="Arial"/>
          <w:i w:val="0"/>
          <w:sz w:val="18"/>
          <w:szCs w:val="18"/>
        </w:rPr>
        <w:t>Podatek VAT:</w:t>
      </w:r>
      <w:r w:rsidRPr="00BB7767">
        <w:rPr>
          <w:rFonts w:ascii="Verdana" w:hAnsi="Verdana" w:cs="Arial"/>
          <w:i w:val="0"/>
          <w:sz w:val="18"/>
          <w:szCs w:val="18"/>
        </w:rPr>
        <w:tab/>
        <w:t xml:space="preserve">....................... zł </w:t>
      </w:r>
      <w:r w:rsidRPr="00BB7767">
        <w:rPr>
          <w:rFonts w:ascii="Verdana" w:hAnsi="Verdana" w:cs="Arial"/>
          <w:i w:val="0"/>
          <w:sz w:val="18"/>
          <w:szCs w:val="18"/>
        </w:rPr>
        <w:tab/>
      </w:r>
    </w:p>
    <w:p w:rsidR="00CD649D" w:rsidRPr="00BB7767" w:rsidRDefault="00CD649D" w:rsidP="00CD649D">
      <w:pPr>
        <w:pStyle w:val="Tekstpodstawowy32"/>
        <w:spacing w:before="57" w:line="227" w:lineRule="atLeast"/>
        <w:ind w:right="113"/>
        <w:rPr>
          <w:rFonts w:ascii="Verdana" w:hAnsi="Verdana" w:cs="Arial"/>
          <w:b/>
          <w:bCs/>
          <w:i w:val="0"/>
          <w:sz w:val="18"/>
          <w:szCs w:val="18"/>
        </w:rPr>
      </w:pPr>
      <w:r w:rsidRPr="00BB7767">
        <w:rPr>
          <w:rFonts w:ascii="Verdana" w:hAnsi="Verdana" w:cs="Arial"/>
          <w:i w:val="0"/>
          <w:sz w:val="18"/>
          <w:szCs w:val="18"/>
        </w:rPr>
        <w:t>Brutto:</w:t>
      </w:r>
      <w:r>
        <w:rPr>
          <w:rFonts w:ascii="Verdana" w:hAnsi="Verdana" w:cs="Arial"/>
          <w:i w:val="0"/>
          <w:sz w:val="18"/>
          <w:szCs w:val="18"/>
        </w:rPr>
        <w:tab/>
      </w:r>
      <w:r>
        <w:rPr>
          <w:rFonts w:ascii="Verdana" w:hAnsi="Verdana" w:cs="Arial"/>
          <w:i w:val="0"/>
          <w:sz w:val="18"/>
          <w:szCs w:val="18"/>
        </w:rPr>
        <w:tab/>
      </w:r>
      <w:r w:rsidRPr="00BB7767">
        <w:rPr>
          <w:rFonts w:ascii="Verdana" w:hAnsi="Verdana" w:cs="Arial"/>
          <w:i w:val="0"/>
          <w:sz w:val="18"/>
          <w:szCs w:val="18"/>
        </w:rPr>
        <w:t>....................... zł</w:t>
      </w:r>
    </w:p>
    <w:p w:rsidR="00B67067" w:rsidRDefault="00CD649D" w:rsidP="00CD649D">
      <w:pPr>
        <w:pStyle w:val="xl24"/>
        <w:spacing w:before="57" w:after="0" w:line="227" w:lineRule="atLeast"/>
        <w:jc w:val="left"/>
        <w:rPr>
          <w:rFonts w:ascii="Verdana" w:eastAsia="Times New Roman" w:hAnsi="Verdana" w:cs="Arial"/>
          <w:iCs/>
          <w:sz w:val="18"/>
          <w:szCs w:val="18"/>
        </w:rPr>
      </w:pPr>
      <w:r w:rsidRPr="00BB7767">
        <w:rPr>
          <w:rFonts w:ascii="Verdana" w:eastAsia="Times New Roman" w:hAnsi="Verdana" w:cs="Arial"/>
          <w:iCs/>
          <w:sz w:val="18"/>
          <w:szCs w:val="18"/>
        </w:rPr>
        <w:t>(słownie brutto: ......................................................................................................................................)</w:t>
      </w:r>
    </w:p>
    <w:p w:rsidR="00CD649D" w:rsidRPr="00CD649D" w:rsidRDefault="00CD649D" w:rsidP="00CD649D">
      <w:pPr>
        <w:pStyle w:val="xl24"/>
        <w:spacing w:before="57" w:after="0" w:line="227" w:lineRule="atLeast"/>
        <w:jc w:val="left"/>
        <w:rPr>
          <w:rFonts w:ascii="Verdana" w:eastAsia="Times New Roman" w:hAnsi="Verdana" w:cs="Arial"/>
          <w:iCs/>
          <w:sz w:val="18"/>
          <w:szCs w:val="18"/>
        </w:rPr>
      </w:pPr>
      <w:r>
        <w:rPr>
          <w:rFonts w:ascii="Verdana" w:eastAsia="Times New Roman" w:hAnsi="Verdana" w:cs="Arial"/>
          <w:iCs/>
          <w:sz w:val="18"/>
          <w:szCs w:val="18"/>
        </w:rPr>
        <w:t>Cena za część IV w rozbiciu na poszczególne obiekty:</w:t>
      </w:r>
    </w:p>
    <w:tbl>
      <w:tblPr>
        <w:tblStyle w:val="Tabela-Siatka"/>
        <w:tblW w:w="0" w:type="auto"/>
        <w:tblInd w:w="108" w:type="dxa"/>
        <w:tblLayout w:type="fixed"/>
        <w:tblLook w:val="04A0"/>
      </w:tblPr>
      <w:tblGrid>
        <w:gridCol w:w="567"/>
        <w:gridCol w:w="2867"/>
        <w:gridCol w:w="1771"/>
        <w:gridCol w:w="1771"/>
        <w:gridCol w:w="1772"/>
        <w:gridCol w:w="1600"/>
      </w:tblGrid>
      <w:tr w:rsidR="00B67067" w:rsidRPr="00201264" w:rsidTr="00B67067">
        <w:tc>
          <w:tcPr>
            <w:tcW w:w="567" w:type="dxa"/>
            <w:vAlign w:val="center"/>
          </w:tcPr>
          <w:p w:rsidR="00B67067" w:rsidRPr="00201264" w:rsidRDefault="00B67067" w:rsidP="00F35024">
            <w:pPr>
              <w:jc w:val="center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  <w:r w:rsidRPr="00201264"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867" w:type="dxa"/>
            <w:vAlign w:val="center"/>
          </w:tcPr>
          <w:p w:rsidR="00B67067" w:rsidRDefault="00B67067" w:rsidP="00F35024">
            <w:pPr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  <w:r w:rsidRPr="00201264"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  <w:t>CZĘŚĆ IV</w:t>
            </w:r>
          </w:p>
          <w:p w:rsidR="00B67067" w:rsidRPr="00201264" w:rsidRDefault="00B67067" w:rsidP="00F35024">
            <w:pPr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  <w:r w:rsidRPr="00201264"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  <w:t>JEZIORO BIELAWSKIE</w:t>
            </w:r>
          </w:p>
        </w:tc>
        <w:tc>
          <w:tcPr>
            <w:tcW w:w="1771" w:type="dxa"/>
            <w:vAlign w:val="center"/>
          </w:tcPr>
          <w:p w:rsidR="00B67067" w:rsidRPr="00201264" w:rsidRDefault="00B67067" w:rsidP="00F35024">
            <w:pPr>
              <w:jc w:val="center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  <w:r w:rsidRPr="00201264"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  <w:t>Wartość netto</w:t>
            </w:r>
            <w:r w:rsidR="00A11E0E"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  <w:t xml:space="preserve"> [zł]</w:t>
            </w:r>
          </w:p>
        </w:tc>
        <w:tc>
          <w:tcPr>
            <w:tcW w:w="1771" w:type="dxa"/>
            <w:vAlign w:val="center"/>
          </w:tcPr>
          <w:p w:rsidR="00A11E0E" w:rsidRDefault="00B67067" w:rsidP="00F35024">
            <w:pPr>
              <w:jc w:val="center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  <w:r w:rsidRPr="00201264"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  <w:t>VAT</w:t>
            </w:r>
            <w:r w:rsidR="00A11E0E"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  <w:t xml:space="preserve"> </w:t>
            </w:r>
          </w:p>
          <w:p w:rsidR="00B67067" w:rsidRPr="00201264" w:rsidRDefault="00A11E0E" w:rsidP="00F35024">
            <w:pPr>
              <w:jc w:val="center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  <w:t>[zł]</w:t>
            </w:r>
          </w:p>
        </w:tc>
        <w:tc>
          <w:tcPr>
            <w:tcW w:w="1772" w:type="dxa"/>
            <w:vAlign w:val="center"/>
          </w:tcPr>
          <w:p w:rsidR="00B67067" w:rsidRPr="00201264" w:rsidRDefault="00B67067" w:rsidP="00F35024">
            <w:pPr>
              <w:jc w:val="center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  <w:r w:rsidRPr="00201264"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  <w:t>Wartość brutto</w:t>
            </w:r>
            <w:r w:rsidR="00A11E0E"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  <w:t xml:space="preserve"> [zł]</w:t>
            </w:r>
          </w:p>
        </w:tc>
        <w:tc>
          <w:tcPr>
            <w:tcW w:w="1600" w:type="dxa"/>
            <w:vAlign w:val="center"/>
          </w:tcPr>
          <w:p w:rsidR="00B67067" w:rsidRPr="00201264" w:rsidRDefault="00B67067" w:rsidP="00F35024">
            <w:pPr>
              <w:jc w:val="center"/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  <w:r w:rsidRPr="00201264"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  <w:t>Okres gwarancji [m</w:t>
            </w:r>
            <w:r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  <w:t>sc</w:t>
            </w:r>
            <w:r w:rsidRPr="00201264"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  <w:t>]</w:t>
            </w:r>
          </w:p>
        </w:tc>
      </w:tr>
      <w:tr w:rsidR="00B67067" w:rsidTr="00B67067">
        <w:tc>
          <w:tcPr>
            <w:tcW w:w="567" w:type="dxa"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867" w:type="dxa"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  <w:r w:rsidRPr="005C6734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Obiekt 1.1. ZBIORNIK SUDETY – OSiR</w:t>
            </w:r>
          </w:p>
        </w:tc>
        <w:tc>
          <w:tcPr>
            <w:tcW w:w="1771" w:type="dxa"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</w:p>
        </w:tc>
        <w:tc>
          <w:tcPr>
            <w:tcW w:w="1771" w:type="dxa"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</w:p>
        </w:tc>
        <w:tc>
          <w:tcPr>
            <w:tcW w:w="1772" w:type="dxa"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</w:p>
        </w:tc>
        <w:tc>
          <w:tcPr>
            <w:tcW w:w="1600" w:type="dxa"/>
            <w:vMerge w:val="restart"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</w:p>
        </w:tc>
      </w:tr>
      <w:tr w:rsidR="00B67067" w:rsidTr="00B67067">
        <w:tc>
          <w:tcPr>
            <w:tcW w:w="567" w:type="dxa"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67" w:type="dxa"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  <w:r w:rsidRPr="005C6734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Obiekt 1.3. ZBIORNIK SUDETY- WYSPA</w:t>
            </w:r>
          </w:p>
        </w:tc>
        <w:tc>
          <w:tcPr>
            <w:tcW w:w="1771" w:type="dxa"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</w:p>
        </w:tc>
        <w:tc>
          <w:tcPr>
            <w:tcW w:w="1771" w:type="dxa"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</w:p>
        </w:tc>
        <w:tc>
          <w:tcPr>
            <w:tcW w:w="1772" w:type="dxa"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</w:p>
        </w:tc>
        <w:tc>
          <w:tcPr>
            <w:tcW w:w="1600" w:type="dxa"/>
            <w:vMerge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</w:p>
        </w:tc>
      </w:tr>
      <w:tr w:rsidR="00B67067" w:rsidTr="00B67067">
        <w:tc>
          <w:tcPr>
            <w:tcW w:w="567" w:type="dxa"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867" w:type="dxa"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  <w:r w:rsidRPr="005C6734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Obiekt 1.4 ZBIORNIK SUDETY – TRASA SPACEROWA</w:t>
            </w:r>
          </w:p>
        </w:tc>
        <w:tc>
          <w:tcPr>
            <w:tcW w:w="1771" w:type="dxa"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</w:p>
        </w:tc>
        <w:tc>
          <w:tcPr>
            <w:tcW w:w="1771" w:type="dxa"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</w:p>
        </w:tc>
        <w:tc>
          <w:tcPr>
            <w:tcW w:w="1772" w:type="dxa"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</w:p>
        </w:tc>
        <w:tc>
          <w:tcPr>
            <w:tcW w:w="1600" w:type="dxa"/>
            <w:vMerge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</w:p>
        </w:tc>
      </w:tr>
      <w:tr w:rsidR="00B67067" w:rsidTr="00B67067">
        <w:tc>
          <w:tcPr>
            <w:tcW w:w="567" w:type="dxa"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67" w:type="dxa"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  <w:r w:rsidRPr="005C6734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- Obiekt 2 KANAŁ RDZAWA-BIELAWICA</w:t>
            </w:r>
            <w:r w:rsidR="007D2BE6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771" w:type="dxa"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</w:p>
        </w:tc>
        <w:tc>
          <w:tcPr>
            <w:tcW w:w="1771" w:type="dxa"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</w:p>
        </w:tc>
        <w:tc>
          <w:tcPr>
            <w:tcW w:w="1772" w:type="dxa"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</w:p>
        </w:tc>
        <w:tc>
          <w:tcPr>
            <w:tcW w:w="1600" w:type="dxa"/>
            <w:vMerge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</w:p>
        </w:tc>
      </w:tr>
      <w:tr w:rsidR="00B67067" w:rsidTr="00B67067">
        <w:tc>
          <w:tcPr>
            <w:tcW w:w="567" w:type="dxa"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  <w:r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2867" w:type="dxa"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  <w:r w:rsidRPr="005C6734">
              <w:rPr>
                <w:rFonts w:ascii="Verdana" w:eastAsia="Calibri" w:hAnsi="Verdana" w:cs="Arial"/>
                <w:sz w:val="16"/>
                <w:szCs w:val="16"/>
                <w:lang w:eastAsia="en-US"/>
              </w:rPr>
              <w:t>Obiekt 4 ULICA WYSOKA (fragment)</w:t>
            </w:r>
          </w:p>
        </w:tc>
        <w:tc>
          <w:tcPr>
            <w:tcW w:w="1771" w:type="dxa"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</w:p>
        </w:tc>
        <w:tc>
          <w:tcPr>
            <w:tcW w:w="1771" w:type="dxa"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</w:p>
        </w:tc>
        <w:tc>
          <w:tcPr>
            <w:tcW w:w="1772" w:type="dxa"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</w:p>
        </w:tc>
        <w:tc>
          <w:tcPr>
            <w:tcW w:w="1600" w:type="dxa"/>
            <w:vMerge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</w:p>
        </w:tc>
      </w:tr>
      <w:tr w:rsidR="00B67067" w:rsidTr="00B67067">
        <w:trPr>
          <w:trHeight w:val="311"/>
        </w:trPr>
        <w:tc>
          <w:tcPr>
            <w:tcW w:w="3434" w:type="dxa"/>
            <w:gridSpan w:val="2"/>
          </w:tcPr>
          <w:p w:rsidR="00B67067" w:rsidRDefault="00B67067" w:rsidP="00F35024">
            <w:pPr>
              <w:jc w:val="right"/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  <w:r w:rsidRPr="00201264"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  <w:t>RAZEM</w:t>
            </w:r>
            <w:r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  <w:t>:</w:t>
            </w:r>
          </w:p>
        </w:tc>
        <w:tc>
          <w:tcPr>
            <w:tcW w:w="1771" w:type="dxa"/>
          </w:tcPr>
          <w:p w:rsidR="00B67067" w:rsidRPr="00201264" w:rsidRDefault="00B67067" w:rsidP="00F35024">
            <w:pPr>
              <w:rPr>
                <w:rFonts w:ascii="Verdana" w:eastAsia="Calibri" w:hAnsi="Verdana" w:cs="Arial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771" w:type="dxa"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</w:p>
        </w:tc>
        <w:tc>
          <w:tcPr>
            <w:tcW w:w="1772" w:type="dxa"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</w:p>
        </w:tc>
        <w:tc>
          <w:tcPr>
            <w:tcW w:w="1600" w:type="dxa"/>
            <w:vMerge/>
          </w:tcPr>
          <w:p w:rsidR="00B67067" w:rsidRDefault="00B67067" w:rsidP="00F35024">
            <w:pPr>
              <w:rPr>
                <w:rFonts w:ascii="Verdana" w:eastAsia="Calibri" w:hAnsi="Verdana" w:cs="Arial"/>
                <w:sz w:val="16"/>
                <w:szCs w:val="16"/>
                <w:lang w:eastAsia="en-US"/>
              </w:rPr>
            </w:pPr>
          </w:p>
        </w:tc>
      </w:tr>
    </w:tbl>
    <w:p w:rsidR="00C92700" w:rsidRDefault="00C92700" w:rsidP="00C92700">
      <w:pPr>
        <w:pStyle w:val="Tekstpodstawowy32"/>
        <w:spacing w:before="57" w:line="227" w:lineRule="atLeast"/>
        <w:ind w:right="113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GWARANCJA:</w:t>
      </w:r>
    </w:p>
    <w:p w:rsidR="00C92700" w:rsidRDefault="00C92700" w:rsidP="00C92700">
      <w:pPr>
        <w:pStyle w:val="Tekstpodstawowy32"/>
        <w:spacing w:before="57" w:line="227" w:lineRule="atLeast"/>
        <w:ind w:right="113"/>
        <w:rPr>
          <w:rFonts w:ascii="Verdana" w:hAnsi="Verdana" w:cs="Arial"/>
          <w:sz w:val="18"/>
          <w:szCs w:val="18"/>
        </w:rPr>
      </w:pPr>
      <w:r w:rsidRPr="00CD649D">
        <w:rPr>
          <w:rFonts w:ascii="Verdana" w:hAnsi="Verdana" w:cs="Arial"/>
          <w:sz w:val="18"/>
          <w:szCs w:val="18"/>
        </w:rPr>
        <w:t xml:space="preserve">Na wykonane roboty budowlane będące przedmiotem zamówienia udzielamy gwarancji: </w:t>
      </w:r>
    </w:p>
    <w:p w:rsidR="00C92700" w:rsidRDefault="00C92700" w:rsidP="00C92700">
      <w:pPr>
        <w:pStyle w:val="xl24"/>
        <w:spacing w:before="57" w:after="113" w:line="227" w:lineRule="atLeast"/>
        <w:ind w:right="113"/>
        <w:jc w:val="both"/>
        <w:rPr>
          <w:rFonts w:ascii="Verdana" w:hAnsi="Verdana" w:cs="Arial"/>
          <w:i/>
          <w:sz w:val="18"/>
          <w:szCs w:val="18"/>
        </w:rPr>
      </w:pPr>
      <w:r w:rsidRPr="00DE57E5">
        <w:rPr>
          <w:rFonts w:ascii="Verdana" w:hAnsi="Verdana" w:cs="Arial"/>
          <w:sz w:val="18"/>
          <w:szCs w:val="18"/>
        </w:rPr>
        <w:t>na</w:t>
      </w:r>
      <w:r w:rsidRPr="00DE57E5">
        <w:rPr>
          <w:rFonts w:ascii="Verdana" w:hAnsi="Verdana" w:cs="Arial"/>
          <w:bCs/>
          <w:i/>
          <w:sz w:val="18"/>
          <w:szCs w:val="18"/>
        </w:rPr>
        <w:t xml:space="preserve"> </w:t>
      </w:r>
      <w:r w:rsidRPr="00DE57E5">
        <w:rPr>
          <w:rFonts w:ascii="Verdana" w:hAnsi="Verdana" w:cs="Arial"/>
          <w:sz w:val="18"/>
          <w:szCs w:val="18"/>
        </w:rPr>
        <w:t>okres…………… miesięcy</w:t>
      </w:r>
      <w:r w:rsidRPr="009A4633">
        <w:rPr>
          <w:rFonts w:ascii="Verdana" w:hAnsi="Verdana" w:cs="Arial"/>
          <w:b/>
          <w:sz w:val="18"/>
          <w:szCs w:val="18"/>
        </w:rPr>
        <w:t xml:space="preserve"> (minimum </w:t>
      </w:r>
      <w:r>
        <w:rPr>
          <w:rFonts w:ascii="Verdana" w:hAnsi="Verdana" w:cs="Arial"/>
          <w:b/>
          <w:sz w:val="18"/>
          <w:szCs w:val="18"/>
        </w:rPr>
        <w:t>24 miesiące</w:t>
      </w:r>
      <w:r w:rsidRPr="009A4633">
        <w:rPr>
          <w:rFonts w:ascii="Verdana" w:hAnsi="Verdana" w:cs="Arial"/>
          <w:b/>
          <w:sz w:val="18"/>
          <w:szCs w:val="18"/>
        </w:rPr>
        <w:t xml:space="preserve">) </w:t>
      </w:r>
      <w:r w:rsidRPr="009A4633">
        <w:rPr>
          <w:rFonts w:ascii="Verdana" w:hAnsi="Verdana" w:cs="Arial"/>
          <w:i/>
          <w:sz w:val="18"/>
          <w:szCs w:val="18"/>
        </w:rPr>
        <w:t xml:space="preserve"> </w:t>
      </w:r>
      <w:r>
        <w:rPr>
          <w:rFonts w:ascii="Verdana" w:hAnsi="Verdana" w:cs="Arial"/>
          <w:i/>
          <w:sz w:val="18"/>
          <w:szCs w:val="18"/>
        </w:rPr>
        <w:t>w tym okres 12 miesięcy na wykonane nasadzenia</w:t>
      </w:r>
    </w:p>
    <w:p w:rsidR="00C92700" w:rsidRPr="00C92700" w:rsidRDefault="00C92700" w:rsidP="00C92700">
      <w:pPr>
        <w:pStyle w:val="xl24"/>
        <w:spacing w:before="57" w:after="113" w:line="227" w:lineRule="atLeast"/>
        <w:ind w:right="113"/>
        <w:jc w:val="both"/>
        <w:rPr>
          <w:rFonts w:ascii="Verdana" w:hAnsi="Verdana" w:cs="Arial"/>
          <w:i/>
          <w:sz w:val="18"/>
          <w:szCs w:val="18"/>
        </w:rPr>
      </w:pPr>
    </w:p>
    <w:p w:rsidR="009A4633" w:rsidRPr="003E4D3C" w:rsidRDefault="009A4633" w:rsidP="000A3CD3">
      <w:pPr>
        <w:pStyle w:val="Akapitzlist"/>
        <w:numPr>
          <w:ilvl w:val="0"/>
          <w:numId w:val="33"/>
        </w:numPr>
        <w:shd w:val="clear" w:color="auto" w:fill="D9D9D9" w:themeFill="background1" w:themeFillShade="D9"/>
        <w:suppressAutoHyphens/>
        <w:spacing w:before="60"/>
        <w:ind w:left="284" w:hanging="284"/>
        <w:rPr>
          <w:rFonts w:ascii="Verdana" w:hAnsi="Verdana"/>
          <w:sz w:val="18"/>
          <w:szCs w:val="18"/>
        </w:rPr>
      </w:pPr>
      <w:r w:rsidRPr="003E4D3C">
        <w:rPr>
          <w:rFonts w:ascii="Verdana" w:hAnsi="Verdana" w:cs="Arial"/>
          <w:b/>
          <w:sz w:val="18"/>
          <w:szCs w:val="18"/>
        </w:rPr>
        <w:t xml:space="preserve">Deklarowany termin wykonania </w:t>
      </w:r>
    </w:p>
    <w:p w:rsidR="003E4D3C" w:rsidRPr="003E4D3C" w:rsidRDefault="00DE57E5" w:rsidP="007D7659">
      <w:pPr>
        <w:pStyle w:val="xl24"/>
        <w:widowControl w:val="0"/>
        <w:spacing w:before="57" w:after="120" w:line="227" w:lineRule="atLeast"/>
        <w:ind w:firstLine="284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Deklarujemy wykonanie przedmiotu zamówienia do dnia </w:t>
      </w:r>
      <w:r w:rsidR="00C92700" w:rsidRPr="00C92700">
        <w:rPr>
          <w:rFonts w:ascii="Verdana" w:hAnsi="Verdana" w:cs="Arial"/>
          <w:b/>
          <w:color w:val="FF0000"/>
          <w:sz w:val="18"/>
          <w:szCs w:val="18"/>
        </w:rPr>
        <w:t>15</w:t>
      </w:r>
      <w:r w:rsidR="0014680E" w:rsidRPr="00C92700">
        <w:rPr>
          <w:rFonts w:ascii="Verdana" w:hAnsi="Verdana" w:cs="Arial"/>
          <w:b/>
          <w:color w:val="FF0000"/>
          <w:sz w:val="18"/>
          <w:szCs w:val="18"/>
        </w:rPr>
        <w:t>.0</w:t>
      </w:r>
      <w:r w:rsidR="00C92700" w:rsidRPr="00C92700">
        <w:rPr>
          <w:rFonts w:ascii="Verdana" w:hAnsi="Verdana" w:cs="Arial"/>
          <w:b/>
          <w:color w:val="FF0000"/>
          <w:sz w:val="18"/>
          <w:szCs w:val="18"/>
        </w:rPr>
        <w:t>5</w:t>
      </w:r>
      <w:r w:rsidR="0014680E" w:rsidRPr="00C92700">
        <w:rPr>
          <w:rFonts w:ascii="Verdana" w:hAnsi="Verdana" w:cs="Arial"/>
          <w:b/>
          <w:color w:val="FF0000"/>
          <w:sz w:val="18"/>
          <w:szCs w:val="18"/>
        </w:rPr>
        <w:t>.2020</w:t>
      </w:r>
      <w:r w:rsidRPr="00C92700">
        <w:rPr>
          <w:rFonts w:ascii="Verdana" w:hAnsi="Verdana" w:cs="Arial"/>
          <w:b/>
          <w:color w:val="FF0000"/>
          <w:sz w:val="18"/>
          <w:szCs w:val="18"/>
        </w:rPr>
        <w:t xml:space="preserve"> r.</w:t>
      </w:r>
      <w:r>
        <w:rPr>
          <w:rFonts w:ascii="Verdana" w:hAnsi="Verdana" w:cs="Arial"/>
          <w:sz w:val="18"/>
          <w:szCs w:val="18"/>
        </w:rPr>
        <w:t xml:space="preserve"> </w:t>
      </w:r>
    </w:p>
    <w:p w:rsidR="00DE57E5" w:rsidRPr="007D7659" w:rsidRDefault="009A4633" w:rsidP="007D7659">
      <w:pPr>
        <w:pStyle w:val="Akapitzlist"/>
        <w:numPr>
          <w:ilvl w:val="0"/>
          <w:numId w:val="33"/>
        </w:numPr>
        <w:suppressAutoHyphens/>
        <w:spacing w:after="60"/>
        <w:ind w:left="284" w:hanging="284"/>
        <w:rPr>
          <w:rFonts w:ascii="Verdana" w:hAnsi="Verdana"/>
          <w:sz w:val="18"/>
          <w:szCs w:val="18"/>
        </w:rPr>
      </w:pPr>
      <w:r w:rsidRPr="003E4D3C">
        <w:rPr>
          <w:rFonts w:ascii="Verdana" w:hAnsi="Verdana" w:cs="Arial"/>
          <w:sz w:val="18"/>
          <w:szCs w:val="18"/>
        </w:rPr>
        <w:t>Zapoznaliśmy się ze Specyfikacją Istotnych Warunków Zamówienia, istotnymi postanowieniami do umowy oraz wyjaśnieniami i zmianami SIWZ przekazanymi przez Zamawiającego i uznajemy się za związanych określonymi w nich postanowieniami i zasadami postępowania.</w:t>
      </w:r>
    </w:p>
    <w:p w:rsidR="007D7659" w:rsidRPr="007D7659" w:rsidRDefault="007D7659" w:rsidP="007D7659">
      <w:pPr>
        <w:pStyle w:val="Akapitzlist"/>
        <w:suppressAutoHyphens/>
        <w:spacing w:after="60"/>
        <w:ind w:left="284"/>
        <w:rPr>
          <w:rFonts w:ascii="Verdana" w:hAnsi="Verdana"/>
          <w:sz w:val="10"/>
          <w:szCs w:val="18"/>
        </w:rPr>
      </w:pPr>
    </w:p>
    <w:p w:rsidR="009A4633" w:rsidRPr="003E4D3C" w:rsidRDefault="009A4633" w:rsidP="007D7659">
      <w:pPr>
        <w:pStyle w:val="Akapitzlist"/>
        <w:numPr>
          <w:ilvl w:val="0"/>
          <w:numId w:val="33"/>
        </w:numPr>
        <w:suppressAutoHyphens/>
        <w:spacing w:before="60"/>
        <w:ind w:left="284" w:hanging="284"/>
        <w:rPr>
          <w:rFonts w:ascii="Verdana" w:hAnsi="Verdana"/>
          <w:sz w:val="18"/>
          <w:szCs w:val="18"/>
        </w:rPr>
      </w:pPr>
      <w:r w:rsidRPr="003E4D3C">
        <w:rPr>
          <w:rFonts w:ascii="Verdana" w:hAnsi="Verdana" w:cs="Arial"/>
          <w:b/>
          <w:sz w:val="18"/>
          <w:szCs w:val="18"/>
        </w:rPr>
        <w:t>INFORMUJEMY</w:t>
      </w:r>
      <w:r w:rsidRPr="003E4D3C">
        <w:rPr>
          <w:rFonts w:ascii="Verdana" w:hAnsi="Verdana" w:cs="Arial"/>
          <w:sz w:val="18"/>
          <w:szCs w:val="18"/>
        </w:rPr>
        <w:t>, że zgodnie z przepisami ustawy z dnia 2 lipca 2004 r. o swobodzie działalności gospodarczej (Dz.U. z 2016 r. poz. 1829), jesteśmy:</w:t>
      </w:r>
    </w:p>
    <w:p w:rsidR="003E4D3C" w:rsidRPr="003E4D3C" w:rsidRDefault="003E4D3C" w:rsidP="003E4D3C">
      <w:pPr>
        <w:spacing w:before="57" w:line="227" w:lineRule="atLeast"/>
        <w:ind w:firstLine="284"/>
        <w:jc w:val="both"/>
        <w:rPr>
          <w:rFonts w:ascii="Verdana" w:hAnsi="Verdana"/>
          <w:sz w:val="18"/>
          <w:szCs w:val="18"/>
        </w:rPr>
      </w:pPr>
      <w:r w:rsidRPr="003E4D3C">
        <w:rPr>
          <w:rFonts w:ascii="Verdana" w:hAnsi="Verdana" w:cs="Arial"/>
          <w:bCs/>
          <w:sz w:val="18"/>
          <w:szCs w:val="18"/>
        </w:rPr>
        <w:t>- mikroprzedsiębiorstwem / małym przedsiębiorstwem / średnim przedsiębiorstwem*.</w:t>
      </w:r>
    </w:p>
    <w:p w:rsidR="00D80B7C" w:rsidRPr="003E4D3C" w:rsidRDefault="003E4D3C" w:rsidP="00D80B7C">
      <w:pPr>
        <w:spacing w:before="57" w:line="227" w:lineRule="atLeast"/>
        <w:ind w:firstLine="284"/>
        <w:jc w:val="both"/>
        <w:rPr>
          <w:rFonts w:ascii="Verdana" w:hAnsi="Verdana" w:cs="Arial"/>
          <w:bCs/>
          <w:sz w:val="18"/>
          <w:szCs w:val="18"/>
        </w:rPr>
      </w:pPr>
      <w:r w:rsidRPr="003E4D3C">
        <w:rPr>
          <w:rFonts w:ascii="Verdana" w:hAnsi="Verdana" w:cs="Arial"/>
          <w:sz w:val="18"/>
          <w:szCs w:val="18"/>
        </w:rPr>
        <w:t xml:space="preserve">- </w:t>
      </w:r>
      <w:r w:rsidRPr="003E4D3C">
        <w:rPr>
          <w:rFonts w:ascii="Verdana" w:hAnsi="Verdana" w:cs="Arial"/>
          <w:bCs/>
          <w:sz w:val="18"/>
          <w:szCs w:val="18"/>
        </w:rPr>
        <w:t>dużym przedsiębiorstwem*.</w:t>
      </w:r>
    </w:p>
    <w:p w:rsidR="003E4D3C" w:rsidRPr="0068069D" w:rsidRDefault="003E4D3C" w:rsidP="007D7659">
      <w:pPr>
        <w:pStyle w:val="Akapitzlist"/>
        <w:numPr>
          <w:ilvl w:val="0"/>
          <w:numId w:val="33"/>
        </w:numPr>
        <w:suppressAutoHyphens/>
        <w:spacing w:before="120"/>
        <w:ind w:left="284" w:hanging="284"/>
        <w:rPr>
          <w:rFonts w:ascii="Verdana" w:hAnsi="Verdana"/>
          <w:sz w:val="18"/>
          <w:szCs w:val="18"/>
        </w:rPr>
      </w:pPr>
      <w:r w:rsidRPr="0068069D">
        <w:rPr>
          <w:rFonts w:ascii="Verdana" w:hAnsi="Verdana" w:cs="Arial"/>
          <w:sz w:val="20"/>
          <w:szCs w:val="20"/>
        </w:rPr>
        <w:t>Podwykonawcom powierzymy wykonanie następujących części zamówienia:</w:t>
      </w:r>
    </w:p>
    <w:tbl>
      <w:tblPr>
        <w:tblW w:w="0" w:type="auto"/>
        <w:tblInd w:w="397" w:type="dxa"/>
        <w:tblLayout w:type="fixed"/>
        <w:tblCellMar>
          <w:left w:w="113" w:type="dxa"/>
        </w:tblCellMar>
        <w:tblLook w:val="0000"/>
      </w:tblPr>
      <w:tblGrid>
        <w:gridCol w:w="4329"/>
        <w:gridCol w:w="5735"/>
      </w:tblGrid>
      <w:tr w:rsidR="003E4D3C" w:rsidTr="003E4D3C">
        <w:tc>
          <w:tcPr>
            <w:tcW w:w="4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E4D3C" w:rsidRPr="003E4D3C" w:rsidRDefault="003E4D3C" w:rsidP="00B50A58">
            <w:pPr>
              <w:suppressAutoHyphens/>
              <w:ind w:right="23"/>
              <w:jc w:val="center"/>
              <w:rPr>
                <w:rFonts w:ascii="Verdana" w:hAnsi="Verdana"/>
                <w:sz w:val="18"/>
                <w:szCs w:val="18"/>
              </w:rPr>
            </w:pPr>
            <w:r w:rsidRPr="003E4D3C">
              <w:rPr>
                <w:rFonts w:ascii="Verdana" w:hAnsi="Verdana" w:cs="Arial"/>
                <w:b/>
                <w:bCs/>
                <w:sz w:val="18"/>
                <w:szCs w:val="18"/>
              </w:rPr>
              <w:t>Część zamówienia</w:t>
            </w:r>
          </w:p>
        </w:tc>
        <w:tc>
          <w:tcPr>
            <w:tcW w:w="5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E4D3C" w:rsidRPr="003E4D3C" w:rsidRDefault="003E4D3C" w:rsidP="00B50A58">
            <w:pPr>
              <w:suppressAutoHyphens/>
              <w:ind w:right="23"/>
              <w:jc w:val="center"/>
              <w:rPr>
                <w:rFonts w:ascii="Verdana" w:hAnsi="Verdana"/>
                <w:sz w:val="18"/>
                <w:szCs w:val="18"/>
              </w:rPr>
            </w:pPr>
            <w:r w:rsidRPr="003E4D3C">
              <w:rPr>
                <w:rFonts w:ascii="Verdana" w:hAnsi="Verdana" w:cs="Arial"/>
                <w:b/>
                <w:bCs/>
                <w:sz w:val="18"/>
                <w:szCs w:val="18"/>
              </w:rPr>
              <w:t>Nazwa Podwykonawcy</w:t>
            </w:r>
          </w:p>
          <w:p w:rsidR="003E4D3C" w:rsidRPr="003E4D3C" w:rsidRDefault="003E4D3C" w:rsidP="00B50A58">
            <w:pPr>
              <w:suppressAutoHyphens/>
              <w:ind w:right="23"/>
              <w:jc w:val="center"/>
              <w:rPr>
                <w:rFonts w:ascii="Verdana" w:hAnsi="Verdana"/>
                <w:sz w:val="18"/>
                <w:szCs w:val="18"/>
              </w:rPr>
            </w:pPr>
            <w:r w:rsidRPr="003E4D3C">
              <w:rPr>
                <w:rFonts w:ascii="Verdana" w:hAnsi="Verdana" w:cs="Arial"/>
                <w:bCs/>
                <w:sz w:val="18"/>
                <w:szCs w:val="18"/>
              </w:rPr>
              <w:t xml:space="preserve">(o ile </w:t>
            </w:r>
            <w:r w:rsidRPr="003E4D3C">
              <w:rPr>
                <w:rFonts w:ascii="Verdana" w:hAnsi="Verdana" w:cs="Arial"/>
                <w:iCs/>
                <w:sz w:val="18"/>
                <w:szCs w:val="18"/>
              </w:rPr>
              <w:t>jest to wiadome, podać firmy podwykonawców)</w:t>
            </w:r>
          </w:p>
        </w:tc>
      </w:tr>
      <w:tr w:rsidR="003E4D3C" w:rsidTr="003E4D3C">
        <w:tc>
          <w:tcPr>
            <w:tcW w:w="4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E4D3C" w:rsidRDefault="003E4D3C" w:rsidP="00B50A58">
            <w:pPr>
              <w:suppressAutoHyphens/>
              <w:ind w:right="2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E4D3C" w:rsidRDefault="003E4D3C" w:rsidP="00B50A58">
            <w:pPr>
              <w:suppressAutoHyphens/>
              <w:ind w:right="2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E4D3C" w:rsidTr="003E4D3C">
        <w:tc>
          <w:tcPr>
            <w:tcW w:w="4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E4D3C" w:rsidRDefault="003E4D3C" w:rsidP="00B50A58">
            <w:pPr>
              <w:suppressAutoHyphens/>
              <w:ind w:right="2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3E4D3C" w:rsidRDefault="003E4D3C" w:rsidP="00B50A58">
            <w:pPr>
              <w:suppressAutoHyphens/>
              <w:ind w:right="23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3E4D3C" w:rsidRPr="0068069D" w:rsidRDefault="003E4D3C" w:rsidP="009A4633">
      <w:pPr>
        <w:suppressAutoHyphens/>
        <w:spacing w:before="57" w:line="227" w:lineRule="atLeast"/>
        <w:ind w:right="23"/>
        <w:jc w:val="both"/>
        <w:rPr>
          <w:rFonts w:ascii="Verdana" w:hAnsi="Verdana"/>
          <w:sz w:val="2"/>
          <w:szCs w:val="18"/>
        </w:rPr>
      </w:pPr>
    </w:p>
    <w:p w:rsidR="00DE57E5" w:rsidRPr="003E4D3C" w:rsidRDefault="009A4633" w:rsidP="003E4D3C">
      <w:pPr>
        <w:pStyle w:val="Akapitzlist"/>
        <w:numPr>
          <w:ilvl w:val="0"/>
          <w:numId w:val="33"/>
        </w:numPr>
        <w:suppressAutoHyphens/>
        <w:ind w:left="284" w:hanging="284"/>
        <w:rPr>
          <w:rFonts w:ascii="Verdana" w:hAnsi="Verdana"/>
          <w:sz w:val="18"/>
          <w:szCs w:val="18"/>
        </w:rPr>
      </w:pPr>
      <w:r w:rsidRPr="003E4D3C">
        <w:rPr>
          <w:rFonts w:ascii="Verdana" w:hAnsi="Verdana" w:cs="Arial"/>
          <w:b/>
          <w:sz w:val="18"/>
          <w:szCs w:val="18"/>
        </w:rPr>
        <w:t>INFORMUJEMY</w:t>
      </w:r>
      <w:r w:rsidRPr="003E4D3C">
        <w:rPr>
          <w:rFonts w:ascii="Verdana" w:hAnsi="Verdana" w:cs="Arial"/>
          <w:sz w:val="18"/>
          <w:szCs w:val="18"/>
        </w:rPr>
        <w:t>, że wadium</w:t>
      </w:r>
      <w:r w:rsidR="004165B9">
        <w:rPr>
          <w:rFonts w:ascii="Verdana" w:hAnsi="Verdana" w:cs="Arial"/>
          <w:sz w:val="18"/>
          <w:szCs w:val="18"/>
        </w:rPr>
        <w:t>:</w:t>
      </w:r>
      <w:r w:rsidRPr="003E4D3C">
        <w:rPr>
          <w:rFonts w:ascii="Verdana" w:hAnsi="Verdana" w:cs="Arial"/>
          <w:sz w:val="18"/>
          <w:szCs w:val="18"/>
        </w:rPr>
        <w:t xml:space="preserve"> </w:t>
      </w:r>
    </w:p>
    <w:p w:rsidR="00DE57E5" w:rsidRPr="00C92700" w:rsidRDefault="003E4D3C" w:rsidP="00DE57E5">
      <w:pPr>
        <w:pStyle w:val="Tekstpodstawowy32"/>
        <w:spacing w:before="57" w:line="227" w:lineRule="atLeast"/>
        <w:ind w:right="113"/>
        <w:rPr>
          <w:rFonts w:ascii="Verdana" w:hAnsi="Verdana" w:cs="Arial"/>
          <w:b/>
          <w:bCs/>
          <w:i w:val="0"/>
          <w:sz w:val="18"/>
          <w:szCs w:val="18"/>
        </w:rPr>
      </w:pPr>
      <w:r>
        <w:rPr>
          <w:rFonts w:ascii="Verdana" w:hAnsi="Verdana" w:cs="Arial"/>
          <w:b/>
          <w:i w:val="0"/>
          <w:sz w:val="18"/>
          <w:szCs w:val="18"/>
        </w:rPr>
        <w:t>d</w:t>
      </w:r>
      <w:r w:rsidR="00DE57E5" w:rsidRPr="003E4D3C">
        <w:rPr>
          <w:rFonts w:ascii="Verdana" w:hAnsi="Verdana" w:cs="Arial"/>
          <w:b/>
          <w:i w:val="0"/>
          <w:sz w:val="18"/>
          <w:szCs w:val="18"/>
        </w:rPr>
        <w:t>la</w:t>
      </w:r>
      <w:r w:rsidR="00DE57E5">
        <w:rPr>
          <w:rFonts w:ascii="Verdana" w:hAnsi="Verdana" w:cs="Arial"/>
          <w:b/>
          <w:sz w:val="18"/>
          <w:szCs w:val="18"/>
        </w:rPr>
        <w:t xml:space="preserve"> </w:t>
      </w:r>
      <w:r w:rsidR="00C92700">
        <w:rPr>
          <w:rFonts w:ascii="Verdana" w:hAnsi="Verdana" w:cs="Arial"/>
          <w:b/>
          <w:bCs/>
          <w:i w:val="0"/>
          <w:sz w:val="18"/>
          <w:szCs w:val="18"/>
        </w:rPr>
        <w:t xml:space="preserve">CZĘŚĆ I – </w:t>
      </w:r>
      <w:r w:rsidR="00072318">
        <w:rPr>
          <w:rFonts w:ascii="Verdana" w:hAnsi="Verdana" w:cs="Calibri"/>
          <w:b/>
          <w:bCs/>
          <w:i w:val="0"/>
          <w:color w:val="000000"/>
          <w:sz w:val="18"/>
          <w:szCs w:val="18"/>
        </w:rPr>
        <w:t>SKWER MIEJSKI</w:t>
      </w:r>
      <w:r w:rsidR="00C92700" w:rsidRPr="004F28D7">
        <w:rPr>
          <w:rFonts w:ascii="Verdana" w:hAnsi="Verdana" w:cs="Calibri"/>
          <w:b/>
          <w:bCs/>
          <w:i w:val="0"/>
          <w:color w:val="000000"/>
          <w:sz w:val="18"/>
          <w:szCs w:val="18"/>
        </w:rPr>
        <w:t xml:space="preserve"> „Cztery pory roku”</w:t>
      </w:r>
    </w:p>
    <w:p w:rsidR="009A4633" w:rsidRPr="00D80B7C" w:rsidRDefault="009A4633" w:rsidP="00DE57E5">
      <w:pPr>
        <w:pStyle w:val="xl24"/>
        <w:spacing w:before="57" w:after="0" w:line="227" w:lineRule="atLeast"/>
        <w:jc w:val="left"/>
        <w:rPr>
          <w:rFonts w:ascii="Verdana" w:hAnsi="Verdana"/>
          <w:sz w:val="18"/>
          <w:szCs w:val="18"/>
        </w:rPr>
      </w:pPr>
      <w:r w:rsidRPr="00D80B7C">
        <w:rPr>
          <w:rFonts w:ascii="Verdana" w:hAnsi="Verdana" w:cs="Arial"/>
          <w:sz w:val="18"/>
          <w:szCs w:val="18"/>
        </w:rPr>
        <w:t>w kwocie ……………… zł zostało wniesione w formie:........................</w:t>
      </w:r>
    </w:p>
    <w:p w:rsidR="00431BFF" w:rsidRPr="00D80B7C" w:rsidRDefault="009A4633" w:rsidP="009A4633">
      <w:pPr>
        <w:pStyle w:val="xl24"/>
        <w:spacing w:before="57" w:after="0" w:line="227" w:lineRule="atLeast"/>
        <w:jc w:val="both"/>
        <w:rPr>
          <w:rFonts w:ascii="Verdana" w:hAnsi="Verdana" w:cs="Arial"/>
          <w:sz w:val="18"/>
          <w:szCs w:val="18"/>
        </w:rPr>
      </w:pPr>
      <w:r w:rsidRPr="00D80B7C">
        <w:rPr>
          <w:rFonts w:ascii="Verdana" w:hAnsi="Verdana" w:cs="Arial"/>
          <w:sz w:val="18"/>
          <w:szCs w:val="18"/>
        </w:rPr>
        <w:t>w dniu: ................... (dowód wniesienia wadium w załączeniu).</w:t>
      </w:r>
    </w:p>
    <w:p w:rsidR="00C92700" w:rsidRPr="00D80B7C" w:rsidRDefault="003E4D3C" w:rsidP="00C92700">
      <w:pPr>
        <w:pStyle w:val="Tekstpodstawowy32"/>
        <w:spacing w:before="57" w:line="227" w:lineRule="atLeast"/>
        <w:ind w:right="113"/>
        <w:rPr>
          <w:rFonts w:ascii="Verdana" w:hAnsi="Verdana"/>
          <w:b/>
          <w:i w:val="0"/>
          <w:color w:val="000000"/>
          <w:sz w:val="18"/>
        </w:rPr>
      </w:pPr>
      <w:r w:rsidRPr="00D80B7C">
        <w:rPr>
          <w:rFonts w:ascii="Verdana" w:hAnsi="Verdana" w:cs="Arial"/>
          <w:b/>
          <w:bCs/>
          <w:i w:val="0"/>
          <w:sz w:val="18"/>
          <w:szCs w:val="18"/>
        </w:rPr>
        <w:t xml:space="preserve">dla </w:t>
      </w:r>
      <w:r w:rsidR="00431BFF" w:rsidRPr="00D80B7C">
        <w:rPr>
          <w:rFonts w:ascii="Verdana" w:hAnsi="Verdana" w:cs="Arial"/>
          <w:b/>
          <w:bCs/>
          <w:i w:val="0"/>
          <w:sz w:val="18"/>
          <w:szCs w:val="18"/>
        </w:rPr>
        <w:t xml:space="preserve">CZĘŚĆ II </w:t>
      </w:r>
      <w:r w:rsidR="00F770AA" w:rsidRPr="00D80B7C">
        <w:rPr>
          <w:rFonts w:ascii="Verdana" w:hAnsi="Verdana" w:cs="Arial"/>
          <w:b/>
          <w:bCs/>
          <w:i w:val="0"/>
          <w:sz w:val="18"/>
          <w:szCs w:val="18"/>
        </w:rPr>
        <w:t>–</w:t>
      </w:r>
      <w:r w:rsidR="00C92700" w:rsidRPr="00D80B7C">
        <w:rPr>
          <w:rFonts w:ascii="Verdana" w:hAnsi="Verdana" w:cs="Arial"/>
          <w:b/>
          <w:bCs/>
          <w:i w:val="0"/>
          <w:sz w:val="18"/>
          <w:szCs w:val="18"/>
        </w:rPr>
        <w:t xml:space="preserve"> </w:t>
      </w:r>
      <w:r w:rsidR="00E66E67">
        <w:rPr>
          <w:rFonts w:ascii="Verdana" w:hAnsi="Verdana"/>
          <w:b/>
          <w:bCs/>
          <w:i w:val="0"/>
          <w:color w:val="000000"/>
          <w:sz w:val="18"/>
        </w:rPr>
        <w:t>PARK SENSORYCZNY</w:t>
      </w:r>
    </w:p>
    <w:p w:rsidR="00431BFF" w:rsidRPr="00D80B7C" w:rsidRDefault="00431BFF" w:rsidP="00C92700">
      <w:pPr>
        <w:pStyle w:val="Tekstpodstawowy32"/>
        <w:spacing w:before="57" w:line="227" w:lineRule="atLeast"/>
        <w:ind w:right="113"/>
        <w:rPr>
          <w:rFonts w:ascii="Verdana" w:hAnsi="Verdana"/>
          <w:i w:val="0"/>
          <w:sz w:val="18"/>
          <w:szCs w:val="18"/>
        </w:rPr>
      </w:pPr>
      <w:r w:rsidRPr="00D80B7C">
        <w:rPr>
          <w:rFonts w:ascii="Verdana" w:hAnsi="Verdana" w:cs="Arial"/>
          <w:i w:val="0"/>
          <w:sz w:val="18"/>
          <w:szCs w:val="18"/>
        </w:rPr>
        <w:t>w kwocie ……………… zł zostało wniesione w formie:........................</w:t>
      </w:r>
    </w:p>
    <w:p w:rsidR="00431BFF" w:rsidRPr="00D80B7C" w:rsidRDefault="00431BFF" w:rsidP="009A4633">
      <w:pPr>
        <w:pStyle w:val="xl24"/>
        <w:spacing w:before="57" w:after="0" w:line="227" w:lineRule="atLeast"/>
        <w:jc w:val="both"/>
        <w:rPr>
          <w:rFonts w:ascii="Verdana" w:hAnsi="Verdana" w:cs="Arial"/>
          <w:sz w:val="18"/>
          <w:szCs w:val="18"/>
        </w:rPr>
      </w:pPr>
      <w:r w:rsidRPr="00D80B7C">
        <w:rPr>
          <w:rFonts w:ascii="Verdana" w:hAnsi="Verdana" w:cs="Arial"/>
          <w:sz w:val="18"/>
          <w:szCs w:val="18"/>
        </w:rPr>
        <w:t>w dniu: ................... (dowód wniesienia wadium w załączeniu).</w:t>
      </w:r>
    </w:p>
    <w:p w:rsidR="00C92700" w:rsidRPr="00D80B7C" w:rsidRDefault="00C92700" w:rsidP="00C92700">
      <w:pPr>
        <w:pStyle w:val="Tekstpodstawowy32"/>
        <w:spacing w:before="57" w:line="227" w:lineRule="atLeast"/>
        <w:ind w:right="113"/>
        <w:rPr>
          <w:rFonts w:ascii="Verdana" w:hAnsi="Verdana"/>
          <w:b/>
          <w:i w:val="0"/>
          <w:color w:val="000000"/>
          <w:sz w:val="18"/>
        </w:rPr>
      </w:pPr>
      <w:r w:rsidRPr="00D80B7C">
        <w:rPr>
          <w:rFonts w:ascii="Verdana" w:hAnsi="Verdana" w:cs="Arial"/>
          <w:b/>
          <w:bCs/>
          <w:i w:val="0"/>
          <w:sz w:val="18"/>
          <w:szCs w:val="18"/>
        </w:rPr>
        <w:lastRenderedPageBreak/>
        <w:t xml:space="preserve">dla CZĘŚĆ III </w:t>
      </w:r>
      <w:r w:rsidR="00E66E67">
        <w:rPr>
          <w:rFonts w:ascii="Verdana" w:hAnsi="Verdana" w:cs="Arial"/>
          <w:b/>
          <w:bCs/>
          <w:i w:val="0"/>
          <w:sz w:val="18"/>
          <w:szCs w:val="18"/>
        </w:rPr>
        <w:t>–</w:t>
      </w:r>
      <w:r w:rsidRPr="00D80B7C">
        <w:rPr>
          <w:rFonts w:ascii="Verdana" w:hAnsi="Verdana" w:cs="Arial"/>
          <w:b/>
          <w:bCs/>
          <w:i w:val="0"/>
          <w:sz w:val="18"/>
          <w:szCs w:val="18"/>
        </w:rPr>
        <w:t xml:space="preserve"> </w:t>
      </w:r>
      <w:r w:rsidR="00E66E67">
        <w:rPr>
          <w:rFonts w:ascii="Verdana" w:hAnsi="Verdana"/>
          <w:b/>
          <w:bCs/>
          <w:i w:val="0"/>
          <w:color w:val="000000"/>
          <w:sz w:val="18"/>
        </w:rPr>
        <w:t>PARK OSIEDLOWY</w:t>
      </w:r>
    </w:p>
    <w:p w:rsidR="00C92700" w:rsidRPr="00D80B7C" w:rsidRDefault="00C92700" w:rsidP="00C92700">
      <w:pPr>
        <w:pStyle w:val="Tekstpodstawowy32"/>
        <w:spacing w:before="57" w:line="227" w:lineRule="atLeast"/>
        <w:ind w:right="113"/>
        <w:rPr>
          <w:rFonts w:ascii="Verdana" w:hAnsi="Verdana"/>
          <w:i w:val="0"/>
          <w:sz w:val="18"/>
          <w:szCs w:val="18"/>
        </w:rPr>
      </w:pPr>
      <w:r w:rsidRPr="00D80B7C">
        <w:rPr>
          <w:rFonts w:ascii="Verdana" w:hAnsi="Verdana" w:cs="Arial"/>
          <w:i w:val="0"/>
          <w:sz w:val="18"/>
          <w:szCs w:val="18"/>
        </w:rPr>
        <w:t>w kwocie ……………… zł zostało wniesione w formie:........................</w:t>
      </w:r>
    </w:p>
    <w:p w:rsidR="00C92700" w:rsidRPr="00D80B7C" w:rsidRDefault="00C92700" w:rsidP="00C92700">
      <w:pPr>
        <w:pStyle w:val="xl24"/>
        <w:spacing w:before="57" w:after="0" w:line="227" w:lineRule="atLeast"/>
        <w:jc w:val="both"/>
        <w:rPr>
          <w:rFonts w:ascii="Verdana" w:hAnsi="Verdana" w:cs="Arial"/>
          <w:sz w:val="18"/>
          <w:szCs w:val="18"/>
        </w:rPr>
      </w:pPr>
      <w:r w:rsidRPr="00D80B7C">
        <w:rPr>
          <w:rFonts w:ascii="Verdana" w:hAnsi="Verdana" w:cs="Arial"/>
          <w:sz w:val="18"/>
          <w:szCs w:val="18"/>
        </w:rPr>
        <w:t>w dniu: ................... (dowód wniesienia wadium w załączeniu).</w:t>
      </w:r>
    </w:p>
    <w:p w:rsidR="00C92700" w:rsidRPr="00D80B7C" w:rsidRDefault="00C92700" w:rsidP="00C92700">
      <w:pPr>
        <w:pStyle w:val="Tekstpodstawowy32"/>
        <w:spacing w:before="57" w:line="227" w:lineRule="atLeast"/>
        <w:ind w:right="113"/>
        <w:rPr>
          <w:rFonts w:ascii="Verdana" w:hAnsi="Verdana"/>
          <w:b/>
          <w:i w:val="0"/>
          <w:color w:val="000000"/>
          <w:sz w:val="18"/>
        </w:rPr>
      </w:pPr>
      <w:r w:rsidRPr="00D80B7C">
        <w:rPr>
          <w:rFonts w:ascii="Verdana" w:hAnsi="Verdana" w:cs="Arial"/>
          <w:b/>
          <w:bCs/>
          <w:i w:val="0"/>
          <w:sz w:val="18"/>
          <w:szCs w:val="18"/>
        </w:rPr>
        <w:t xml:space="preserve">dla CZĘŚĆ IV </w:t>
      </w:r>
      <w:r w:rsidR="004165B9" w:rsidRPr="00D80B7C">
        <w:rPr>
          <w:rFonts w:ascii="Verdana" w:hAnsi="Verdana" w:cs="Arial"/>
          <w:b/>
          <w:bCs/>
          <w:i w:val="0"/>
          <w:sz w:val="18"/>
          <w:szCs w:val="18"/>
        </w:rPr>
        <w:t>–</w:t>
      </w:r>
      <w:r w:rsidRPr="00D80B7C">
        <w:rPr>
          <w:rFonts w:ascii="Verdana" w:hAnsi="Verdana" w:cs="Arial"/>
          <w:b/>
          <w:bCs/>
          <w:i w:val="0"/>
          <w:sz w:val="18"/>
          <w:szCs w:val="18"/>
        </w:rPr>
        <w:t xml:space="preserve"> </w:t>
      </w:r>
      <w:r w:rsidR="00E66E67">
        <w:rPr>
          <w:rFonts w:ascii="Verdana" w:hAnsi="Verdana"/>
          <w:b/>
          <w:bCs/>
          <w:i w:val="0"/>
          <w:color w:val="000000"/>
          <w:sz w:val="18"/>
        </w:rPr>
        <w:t>JEZIORO BIELAWSKIE</w:t>
      </w:r>
    </w:p>
    <w:p w:rsidR="00C92700" w:rsidRPr="00D80B7C" w:rsidRDefault="00C92700" w:rsidP="00C92700">
      <w:pPr>
        <w:pStyle w:val="Tekstpodstawowy32"/>
        <w:spacing w:before="57" w:line="227" w:lineRule="atLeast"/>
        <w:ind w:right="113"/>
        <w:rPr>
          <w:rFonts w:ascii="Verdana" w:hAnsi="Verdana"/>
          <w:i w:val="0"/>
          <w:sz w:val="18"/>
          <w:szCs w:val="18"/>
        </w:rPr>
      </w:pPr>
      <w:r w:rsidRPr="00D80B7C">
        <w:rPr>
          <w:rFonts w:ascii="Verdana" w:hAnsi="Verdana" w:cs="Arial"/>
          <w:i w:val="0"/>
          <w:sz w:val="18"/>
          <w:szCs w:val="18"/>
        </w:rPr>
        <w:t>w kwocie ……………… zł zostało wniesione w formie:........................</w:t>
      </w:r>
    </w:p>
    <w:p w:rsidR="00C92700" w:rsidRPr="00D80B7C" w:rsidRDefault="00C92700" w:rsidP="00C92700">
      <w:pPr>
        <w:pStyle w:val="xl24"/>
        <w:spacing w:before="57" w:after="0" w:line="227" w:lineRule="atLeast"/>
        <w:jc w:val="both"/>
        <w:rPr>
          <w:rFonts w:ascii="Verdana" w:hAnsi="Verdana" w:cs="Arial"/>
          <w:sz w:val="18"/>
          <w:szCs w:val="18"/>
        </w:rPr>
      </w:pPr>
      <w:r w:rsidRPr="00D80B7C">
        <w:rPr>
          <w:rFonts w:ascii="Verdana" w:hAnsi="Verdana" w:cs="Arial"/>
          <w:sz w:val="18"/>
          <w:szCs w:val="18"/>
        </w:rPr>
        <w:t>w dniu: ................... (dowód wniesienia wadium w załączeniu).</w:t>
      </w:r>
    </w:p>
    <w:p w:rsidR="00C92700" w:rsidRDefault="00C92700" w:rsidP="009A4633">
      <w:pPr>
        <w:pStyle w:val="xl24"/>
        <w:spacing w:before="57" w:after="0" w:line="227" w:lineRule="atLeast"/>
        <w:jc w:val="both"/>
        <w:rPr>
          <w:rFonts w:ascii="Verdana" w:hAnsi="Verdana" w:cs="Arial"/>
          <w:sz w:val="18"/>
          <w:szCs w:val="18"/>
        </w:rPr>
      </w:pPr>
    </w:p>
    <w:p w:rsidR="009A4633" w:rsidRPr="009A4633" w:rsidRDefault="009A4633" w:rsidP="009A4633">
      <w:pPr>
        <w:pStyle w:val="xl24"/>
        <w:spacing w:before="57" w:after="0" w:line="227" w:lineRule="atLeast"/>
        <w:jc w:val="both"/>
        <w:rPr>
          <w:rFonts w:ascii="Verdana" w:hAnsi="Verdana"/>
          <w:sz w:val="18"/>
          <w:szCs w:val="18"/>
        </w:rPr>
      </w:pPr>
      <w:r w:rsidRPr="009A4633">
        <w:rPr>
          <w:rFonts w:ascii="Verdana" w:hAnsi="Verdana" w:cs="Arial"/>
          <w:sz w:val="18"/>
          <w:szCs w:val="18"/>
        </w:rPr>
        <w:t>Zwolnienia wadium prosimy dokonać: na konto....................................................................................... lub</w:t>
      </w:r>
    </w:p>
    <w:p w:rsidR="00431BFF" w:rsidRDefault="009A4633" w:rsidP="009A4633">
      <w:pPr>
        <w:pStyle w:val="xl24"/>
        <w:spacing w:before="57" w:after="0" w:line="227" w:lineRule="atLeast"/>
        <w:jc w:val="both"/>
        <w:rPr>
          <w:rFonts w:ascii="Verdana" w:hAnsi="Verdana" w:cs="Arial"/>
          <w:sz w:val="18"/>
          <w:szCs w:val="18"/>
        </w:rPr>
      </w:pPr>
      <w:r w:rsidRPr="009A4633">
        <w:rPr>
          <w:rFonts w:ascii="Verdana" w:hAnsi="Verdana" w:cs="Arial"/>
          <w:sz w:val="18"/>
          <w:szCs w:val="18"/>
        </w:rPr>
        <w:t>zwrot gwarancji........................................... (imię i nazwisko osoby upoważnionej).</w:t>
      </w:r>
    </w:p>
    <w:p w:rsidR="004165B9" w:rsidRPr="003E4D3C" w:rsidRDefault="004165B9" w:rsidP="009A4633">
      <w:pPr>
        <w:pStyle w:val="xl24"/>
        <w:spacing w:before="57" w:after="0" w:line="227" w:lineRule="atLeast"/>
        <w:jc w:val="both"/>
        <w:rPr>
          <w:rFonts w:ascii="Verdana" w:hAnsi="Verdana" w:cs="Arial"/>
          <w:sz w:val="18"/>
          <w:szCs w:val="18"/>
        </w:rPr>
      </w:pPr>
    </w:p>
    <w:p w:rsidR="0068069D" w:rsidRPr="009A4633" w:rsidRDefault="0068069D" w:rsidP="009A4633">
      <w:pPr>
        <w:widowControl w:val="0"/>
        <w:jc w:val="both"/>
        <w:rPr>
          <w:rFonts w:ascii="Verdana" w:hAnsi="Verdana" w:cs="Arial"/>
          <w:sz w:val="18"/>
          <w:szCs w:val="18"/>
        </w:rPr>
      </w:pPr>
    </w:p>
    <w:p w:rsidR="009A4633" w:rsidRDefault="009A4633" w:rsidP="009A4633">
      <w:pPr>
        <w:widowControl w:val="0"/>
        <w:jc w:val="both"/>
        <w:rPr>
          <w:rFonts w:ascii="Verdana" w:hAnsi="Verdana" w:cs="Arial"/>
          <w:sz w:val="18"/>
          <w:szCs w:val="18"/>
        </w:rPr>
      </w:pPr>
      <w:r w:rsidRPr="009A4633">
        <w:rPr>
          <w:rFonts w:ascii="Verdana" w:hAnsi="Verdana" w:cs="Arial"/>
          <w:sz w:val="18"/>
          <w:szCs w:val="18"/>
        </w:rPr>
        <w:t>Integralnymi załącznikami do niniejszej oferty są:</w:t>
      </w:r>
    </w:p>
    <w:p w:rsidR="00F73CC9" w:rsidRDefault="00F73CC9" w:rsidP="009A4633">
      <w:pPr>
        <w:widowControl w:val="0"/>
        <w:jc w:val="both"/>
        <w:rPr>
          <w:rFonts w:ascii="Verdana" w:hAnsi="Verdana" w:cs="Arial"/>
          <w:sz w:val="18"/>
          <w:szCs w:val="18"/>
        </w:rPr>
      </w:pPr>
    </w:p>
    <w:p w:rsidR="00C92700" w:rsidRDefault="00F73CC9" w:rsidP="009A4633">
      <w:pPr>
        <w:widowControl w:val="0"/>
        <w:jc w:val="both"/>
        <w:rPr>
          <w:rFonts w:ascii="Verdana" w:hAnsi="Verdana" w:cs="Arial"/>
          <w:sz w:val="18"/>
          <w:szCs w:val="18"/>
        </w:rPr>
      </w:pPr>
      <w:r w:rsidRPr="00F73CC9">
        <w:rPr>
          <w:rFonts w:ascii="Verdana" w:hAnsi="Verdana" w:cs="Arial"/>
          <w:b/>
          <w:sz w:val="18"/>
          <w:szCs w:val="18"/>
        </w:rPr>
        <w:t>TA</w:t>
      </w:r>
      <w:r>
        <w:rPr>
          <w:rFonts w:ascii="Verdana" w:hAnsi="Verdana" w:cs="Arial"/>
          <w:b/>
          <w:sz w:val="18"/>
          <w:szCs w:val="18"/>
        </w:rPr>
        <w:t>BELA KALKULACJI KOSZTÓW DLA CZĘŚC</w:t>
      </w:r>
      <w:r w:rsidRPr="00F73CC9">
        <w:rPr>
          <w:rFonts w:ascii="Verdana" w:hAnsi="Verdana" w:cs="Arial"/>
          <w:b/>
          <w:sz w:val="18"/>
          <w:szCs w:val="18"/>
        </w:rPr>
        <w:t>I</w:t>
      </w:r>
      <w:r>
        <w:rPr>
          <w:rFonts w:ascii="Verdana" w:hAnsi="Verdana" w:cs="Arial"/>
          <w:sz w:val="18"/>
          <w:szCs w:val="18"/>
        </w:rPr>
        <w:t xml:space="preserve"> …………………………………………………………………………………………………………</w:t>
      </w:r>
    </w:p>
    <w:p w:rsidR="004165B9" w:rsidRPr="0068069D" w:rsidRDefault="004165B9" w:rsidP="009A4633">
      <w:pPr>
        <w:widowControl w:val="0"/>
        <w:jc w:val="both"/>
        <w:rPr>
          <w:rFonts w:ascii="Verdana" w:hAnsi="Verdana"/>
          <w:sz w:val="18"/>
          <w:szCs w:val="18"/>
        </w:rPr>
      </w:pPr>
    </w:p>
    <w:p w:rsidR="009A4633" w:rsidRDefault="009A4633" w:rsidP="00F73CC9">
      <w:pPr>
        <w:widowControl w:val="0"/>
        <w:jc w:val="center"/>
        <w:rPr>
          <w:rFonts w:ascii="Verdana" w:hAnsi="Verdana" w:cs="Arial"/>
          <w:bCs/>
          <w:sz w:val="18"/>
          <w:szCs w:val="18"/>
        </w:rPr>
      </w:pPr>
      <w:r w:rsidRPr="009A4633">
        <w:rPr>
          <w:rFonts w:ascii="Verdana" w:hAnsi="Verdana" w:cs="Arial"/>
          <w:bCs/>
          <w:sz w:val="18"/>
          <w:szCs w:val="18"/>
        </w:rPr>
        <w:t>................................................................................................................................................................</w:t>
      </w:r>
    </w:p>
    <w:p w:rsidR="00D80B7C" w:rsidRDefault="00D80B7C" w:rsidP="009A4633">
      <w:pPr>
        <w:widowControl w:val="0"/>
        <w:jc w:val="both"/>
        <w:rPr>
          <w:rFonts w:ascii="Verdana" w:hAnsi="Verdana" w:cs="Arial"/>
          <w:bCs/>
          <w:sz w:val="18"/>
          <w:szCs w:val="18"/>
        </w:rPr>
      </w:pPr>
    </w:p>
    <w:p w:rsidR="00D80B7C" w:rsidRPr="009A4633" w:rsidRDefault="00D80B7C" w:rsidP="009A4633">
      <w:pPr>
        <w:widowControl w:val="0"/>
        <w:jc w:val="both"/>
        <w:rPr>
          <w:rFonts w:ascii="Verdana" w:hAnsi="Verdana"/>
          <w:sz w:val="18"/>
          <w:szCs w:val="18"/>
        </w:rPr>
      </w:pPr>
    </w:p>
    <w:p w:rsidR="009A4633" w:rsidRPr="009A4633" w:rsidRDefault="009A4633" w:rsidP="009A4633">
      <w:pPr>
        <w:widowControl w:val="0"/>
        <w:jc w:val="both"/>
        <w:rPr>
          <w:rFonts w:ascii="Verdana" w:hAnsi="Verdana" w:cs="Arial"/>
          <w:bCs/>
          <w:sz w:val="18"/>
          <w:szCs w:val="18"/>
        </w:rPr>
      </w:pPr>
    </w:p>
    <w:p w:rsidR="00431BFF" w:rsidRDefault="00431BFF" w:rsidP="00431BFF">
      <w:pPr>
        <w:widowControl w:val="0"/>
        <w:jc w:val="right"/>
        <w:rPr>
          <w:rFonts w:ascii="Verdana" w:hAnsi="Verdana" w:cs="Arial"/>
          <w:bCs/>
          <w:sz w:val="18"/>
          <w:szCs w:val="18"/>
        </w:rPr>
      </w:pPr>
    </w:p>
    <w:p w:rsidR="00431BFF" w:rsidRDefault="009A4633" w:rsidP="00431BFF">
      <w:pPr>
        <w:widowControl w:val="0"/>
        <w:rPr>
          <w:rFonts w:ascii="Verdana" w:hAnsi="Verdana" w:cs="Arial"/>
          <w:sz w:val="18"/>
          <w:szCs w:val="18"/>
        </w:rPr>
      </w:pPr>
      <w:r w:rsidRPr="009A4633">
        <w:rPr>
          <w:rFonts w:ascii="Verdana" w:hAnsi="Verdana" w:cs="Arial"/>
          <w:sz w:val="18"/>
          <w:szCs w:val="18"/>
        </w:rPr>
        <w:t>................................, dnia......................</w:t>
      </w:r>
      <w:r w:rsidRPr="009A4633">
        <w:rPr>
          <w:rFonts w:ascii="Verdana" w:hAnsi="Verdana" w:cs="Arial"/>
          <w:sz w:val="18"/>
          <w:szCs w:val="18"/>
        </w:rPr>
        <w:tab/>
      </w:r>
    </w:p>
    <w:p w:rsidR="00431BFF" w:rsidRDefault="00431BFF" w:rsidP="00431BFF">
      <w:pPr>
        <w:widowControl w:val="0"/>
        <w:jc w:val="right"/>
        <w:rPr>
          <w:rFonts w:ascii="Verdana" w:hAnsi="Verdana" w:cs="Arial"/>
          <w:sz w:val="18"/>
          <w:szCs w:val="18"/>
        </w:rPr>
      </w:pPr>
    </w:p>
    <w:p w:rsidR="00431BFF" w:rsidRPr="0068069D" w:rsidRDefault="00431BFF" w:rsidP="00431BFF">
      <w:pPr>
        <w:widowControl w:val="0"/>
        <w:jc w:val="right"/>
        <w:rPr>
          <w:rFonts w:ascii="Verdana" w:hAnsi="Verdana" w:cs="Arial"/>
          <w:sz w:val="12"/>
          <w:szCs w:val="18"/>
        </w:rPr>
      </w:pPr>
    </w:p>
    <w:p w:rsidR="009A4633" w:rsidRPr="009A4633" w:rsidRDefault="009A4633" w:rsidP="00431BFF">
      <w:pPr>
        <w:widowControl w:val="0"/>
        <w:jc w:val="right"/>
        <w:rPr>
          <w:rFonts w:ascii="Verdana" w:hAnsi="Verdana"/>
          <w:sz w:val="18"/>
          <w:szCs w:val="18"/>
        </w:rPr>
      </w:pPr>
      <w:r w:rsidRPr="009A4633">
        <w:rPr>
          <w:rFonts w:ascii="Verdana" w:hAnsi="Verdana" w:cs="Arial"/>
          <w:sz w:val="18"/>
          <w:szCs w:val="18"/>
        </w:rPr>
        <w:tab/>
      </w:r>
      <w:r w:rsidRPr="009A4633">
        <w:rPr>
          <w:rFonts w:ascii="Verdana" w:hAnsi="Verdana" w:cs="Arial"/>
          <w:sz w:val="18"/>
          <w:szCs w:val="18"/>
        </w:rPr>
        <w:tab/>
      </w:r>
      <w:r w:rsidRPr="009A4633">
        <w:rPr>
          <w:rFonts w:ascii="Verdana" w:hAnsi="Verdana" w:cs="Arial"/>
          <w:sz w:val="18"/>
          <w:szCs w:val="18"/>
        </w:rPr>
        <w:tab/>
        <w:t>............................................................................</w:t>
      </w:r>
    </w:p>
    <w:p w:rsidR="009A4633" w:rsidRPr="0068069D" w:rsidRDefault="009A4633" w:rsidP="009A4633">
      <w:pPr>
        <w:widowControl w:val="0"/>
        <w:jc w:val="center"/>
        <w:rPr>
          <w:rFonts w:ascii="Verdana" w:hAnsi="Verdana"/>
          <w:sz w:val="14"/>
          <w:szCs w:val="14"/>
        </w:rPr>
      </w:pPr>
      <w:r w:rsidRPr="009A4633">
        <w:rPr>
          <w:rFonts w:ascii="Verdana" w:hAnsi="Verdana" w:cs="Arial"/>
          <w:i/>
          <w:sz w:val="18"/>
          <w:szCs w:val="18"/>
        </w:rPr>
        <w:tab/>
      </w:r>
      <w:r w:rsidRPr="009A4633">
        <w:rPr>
          <w:rFonts w:ascii="Verdana" w:hAnsi="Verdana" w:cs="Arial"/>
          <w:i/>
          <w:sz w:val="18"/>
          <w:szCs w:val="18"/>
        </w:rPr>
        <w:tab/>
      </w:r>
      <w:r w:rsidRPr="009A4633">
        <w:rPr>
          <w:rFonts w:ascii="Verdana" w:hAnsi="Verdana" w:cs="Arial"/>
          <w:i/>
          <w:sz w:val="18"/>
          <w:szCs w:val="18"/>
        </w:rPr>
        <w:tab/>
      </w:r>
      <w:r w:rsidRPr="009A4633">
        <w:rPr>
          <w:rFonts w:ascii="Verdana" w:hAnsi="Verdana" w:cs="Arial"/>
          <w:i/>
          <w:sz w:val="18"/>
          <w:szCs w:val="18"/>
        </w:rPr>
        <w:tab/>
      </w:r>
      <w:r w:rsidRPr="009A4633">
        <w:rPr>
          <w:rFonts w:ascii="Verdana" w:hAnsi="Verdana" w:cs="Arial"/>
          <w:i/>
          <w:sz w:val="18"/>
          <w:szCs w:val="18"/>
        </w:rPr>
        <w:tab/>
      </w:r>
      <w:r w:rsidRPr="009A4633">
        <w:rPr>
          <w:rFonts w:ascii="Verdana" w:hAnsi="Verdana" w:cs="Arial"/>
          <w:i/>
          <w:sz w:val="18"/>
          <w:szCs w:val="18"/>
        </w:rPr>
        <w:tab/>
      </w:r>
      <w:r w:rsidRPr="00431BFF">
        <w:rPr>
          <w:rFonts w:ascii="Verdana" w:hAnsi="Verdana" w:cs="Arial"/>
          <w:i/>
          <w:sz w:val="16"/>
          <w:szCs w:val="16"/>
        </w:rPr>
        <w:t xml:space="preserve">            </w:t>
      </w:r>
      <w:r w:rsidRPr="0068069D">
        <w:rPr>
          <w:rFonts w:ascii="Verdana" w:hAnsi="Verdana" w:cs="Arial"/>
          <w:i/>
          <w:sz w:val="14"/>
          <w:szCs w:val="14"/>
        </w:rPr>
        <w:t>imię, nazwisko (pieczęć) i podpis osoby</w:t>
      </w:r>
    </w:p>
    <w:p w:rsidR="009A4633" w:rsidRPr="0068069D" w:rsidRDefault="009A4633" w:rsidP="009A4633">
      <w:pPr>
        <w:widowControl w:val="0"/>
        <w:jc w:val="center"/>
        <w:rPr>
          <w:rFonts w:ascii="Verdana" w:hAnsi="Verdana" w:cs="Arial"/>
          <w:i/>
          <w:sz w:val="14"/>
          <w:szCs w:val="14"/>
        </w:rPr>
      </w:pPr>
      <w:r w:rsidRPr="0068069D">
        <w:rPr>
          <w:rFonts w:ascii="Verdana" w:hAnsi="Verdana" w:cs="Arial"/>
          <w:i/>
          <w:sz w:val="14"/>
          <w:szCs w:val="14"/>
        </w:rPr>
        <w:tab/>
      </w:r>
      <w:r w:rsidRPr="0068069D">
        <w:rPr>
          <w:rFonts w:ascii="Verdana" w:hAnsi="Verdana" w:cs="Arial"/>
          <w:i/>
          <w:sz w:val="14"/>
          <w:szCs w:val="14"/>
        </w:rPr>
        <w:tab/>
      </w:r>
      <w:r w:rsidRPr="0068069D">
        <w:rPr>
          <w:rFonts w:ascii="Verdana" w:hAnsi="Verdana" w:cs="Arial"/>
          <w:i/>
          <w:sz w:val="14"/>
          <w:szCs w:val="14"/>
        </w:rPr>
        <w:tab/>
      </w:r>
      <w:r w:rsidRPr="0068069D">
        <w:rPr>
          <w:rFonts w:ascii="Verdana" w:hAnsi="Verdana" w:cs="Arial"/>
          <w:i/>
          <w:sz w:val="14"/>
          <w:szCs w:val="14"/>
        </w:rPr>
        <w:tab/>
      </w:r>
      <w:r w:rsidRPr="0068069D">
        <w:rPr>
          <w:rFonts w:ascii="Verdana" w:hAnsi="Verdana" w:cs="Arial"/>
          <w:i/>
          <w:sz w:val="14"/>
          <w:szCs w:val="14"/>
        </w:rPr>
        <w:tab/>
      </w:r>
      <w:r w:rsidRPr="0068069D">
        <w:rPr>
          <w:rFonts w:ascii="Verdana" w:hAnsi="Verdana" w:cs="Arial"/>
          <w:i/>
          <w:sz w:val="14"/>
          <w:szCs w:val="14"/>
        </w:rPr>
        <w:tab/>
      </w:r>
      <w:r w:rsidRPr="0068069D">
        <w:rPr>
          <w:rFonts w:ascii="Verdana" w:hAnsi="Verdana" w:cs="Arial"/>
          <w:i/>
          <w:sz w:val="14"/>
          <w:szCs w:val="14"/>
        </w:rPr>
        <w:tab/>
        <w:t>upoważnionej do reprezentowania Wykonawcy</w:t>
      </w:r>
    </w:p>
    <w:p w:rsidR="0068069D" w:rsidRPr="00D80B7C" w:rsidRDefault="0068069D" w:rsidP="0068069D">
      <w:pPr>
        <w:pStyle w:val="Zwykytekst1"/>
        <w:ind w:right="23"/>
        <w:jc w:val="both"/>
        <w:rPr>
          <w:rFonts w:ascii="Verdana" w:hAnsi="Verdana"/>
          <w:sz w:val="12"/>
          <w:szCs w:val="12"/>
        </w:rPr>
      </w:pPr>
      <w:r w:rsidRPr="0068069D">
        <w:rPr>
          <w:rFonts w:ascii="Verdana" w:hAnsi="Verdana" w:cs="Arial"/>
          <w:i/>
          <w:sz w:val="12"/>
          <w:szCs w:val="12"/>
        </w:rPr>
        <w:t>* niepotrzebne skreślić</w:t>
      </w:r>
      <w:r w:rsidR="00D80B7C">
        <w:rPr>
          <w:rFonts w:ascii="Verdana" w:hAnsi="Verdana" w:cs="Arial"/>
          <w:i/>
          <w:sz w:val="12"/>
          <w:szCs w:val="12"/>
        </w:rPr>
        <w:t xml:space="preserve"> </w:t>
      </w:r>
    </w:p>
    <w:p w:rsidR="009A4633" w:rsidRDefault="009A4633" w:rsidP="00E86C1F">
      <w:pPr>
        <w:spacing w:line="276" w:lineRule="auto"/>
        <w:rPr>
          <w:rFonts w:ascii="Verdana" w:hAnsi="Verdana"/>
          <w:b/>
          <w:sz w:val="18"/>
          <w:szCs w:val="18"/>
        </w:rPr>
        <w:sectPr w:rsidR="009A4633" w:rsidSect="00B17972">
          <w:headerReference w:type="default" r:id="rId9"/>
          <w:pgSz w:w="11906" w:h="16838" w:code="9"/>
          <w:pgMar w:top="1134" w:right="567" w:bottom="1134" w:left="851" w:header="709" w:footer="709" w:gutter="0"/>
          <w:pgNumType w:start="1"/>
          <w:cols w:space="708"/>
          <w:docGrid w:linePitch="360"/>
        </w:sectPr>
      </w:pPr>
    </w:p>
    <w:p w:rsidR="00E86C1F" w:rsidRDefault="00E86C1F" w:rsidP="00E86C1F">
      <w:pPr>
        <w:spacing w:line="276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IZ.271.6</w:t>
      </w:r>
      <w:r w:rsidR="004165B9">
        <w:rPr>
          <w:rFonts w:ascii="Verdana" w:hAnsi="Verdana"/>
          <w:b/>
          <w:sz w:val="18"/>
          <w:szCs w:val="18"/>
        </w:rPr>
        <w:t>0</w:t>
      </w:r>
      <w:r>
        <w:rPr>
          <w:rFonts w:ascii="Verdana" w:hAnsi="Verdana"/>
          <w:b/>
          <w:sz w:val="18"/>
          <w:szCs w:val="18"/>
        </w:rPr>
        <w:t>.201</w:t>
      </w:r>
      <w:r w:rsidR="004165B9">
        <w:rPr>
          <w:rFonts w:ascii="Verdana" w:hAnsi="Verdana"/>
          <w:b/>
          <w:sz w:val="18"/>
          <w:szCs w:val="18"/>
        </w:rPr>
        <w:t>9</w:t>
      </w:r>
    </w:p>
    <w:p w:rsidR="00826538" w:rsidRPr="00233077" w:rsidRDefault="00826538" w:rsidP="00E86C1F">
      <w:pPr>
        <w:spacing w:line="276" w:lineRule="auto"/>
        <w:ind w:left="567" w:firstLine="7371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ZAMAWIAJACY</w:t>
      </w:r>
    </w:p>
    <w:p w:rsidR="00826538" w:rsidRPr="00233077" w:rsidRDefault="00826538" w:rsidP="00E86C1F">
      <w:pPr>
        <w:spacing w:line="276" w:lineRule="auto"/>
        <w:ind w:left="567" w:firstLine="737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Gmina Bielawa</w:t>
      </w:r>
    </w:p>
    <w:p w:rsidR="00826538" w:rsidRPr="00233077" w:rsidRDefault="00826538" w:rsidP="00E86C1F">
      <w:pPr>
        <w:spacing w:line="276" w:lineRule="auto"/>
        <w:ind w:left="567" w:firstLine="737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Pl. Wolności 1</w:t>
      </w:r>
    </w:p>
    <w:p w:rsidR="00826538" w:rsidRPr="00233077" w:rsidRDefault="00826538" w:rsidP="00E86C1F">
      <w:pPr>
        <w:spacing w:line="276" w:lineRule="auto"/>
        <w:ind w:left="567" w:firstLine="737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58-260 Bielawa </w:t>
      </w:r>
    </w:p>
    <w:p w:rsidR="00826538" w:rsidRPr="00233077" w:rsidRDefault="00826538" w:rsidP="00E86C1F">
      <w:pPr>
        <w:spacing w:line="276" w:lineRule="auto"/>
        <w:ind w:left="567" w:firstLine="7371"/>
        <w:rPr>
          <w:rFonts w:ascii="Verdana" w:hAnsi="Verdana"/>
          <w:sz w:val="18"/>
          <w:szCs w:val="18"/>
        </w:rPr>
      </w:pPr>
      <w:r w:rsidRPr="00233077">
        <w:rPr>
          <w:rFonts w:ascii="Verdana" w:hAnsi="Verdana"/>
          <w:sz w:val="18"/>
          <w:szCs w:val="18"/>
        </w:rPr>
        <w:t>NIP:</w:t>
      </w:r>
      <w:r>
        <w:rPr>
          <w:rFonts w:ascii="Verdana" w:hAnsi="Verdana"/>
          <w:sz w:val="18"/>
          <w:szCs w:val="18"/>
        </w:rPr>
        <w:t xml:space="preserve"> 8821001453</w:t>
      </w:r>
    </w:p>
    <w:p w:rsidR="00826538" w:rsidRDefault="00826538" w:rsidP="00E86C1F">
      <w:pPr>
        <w:spacing w:line="276" w:lineRule="auto"/>
        <w:ind w:left="567" w:firstLine="7371"/>
        <w:jc w:val="both"/>
        <w:rPr>
          <w:rFonts w:ascii="Verdana" w:hAnsi="Verdana"/>
          <w:sz w:val="18"/>
          <w:szCs w:val="18"/>
        </w:rPr>
      </w:pPr>
    </w:p>
    <w:p w:rsidR="00233077" w:rsidRPr="00233077" w:rsidRDefault="00233077" w:rsidP="00535D7D">
      <w:pPr>
        <w:spacing w:line="276" w:lineRule="auto"/>
        <w:jc w:val="both"/>
        <w:rPr>
          <w:rFonts w:ascii="Verdana" w:hAnsi="Verdana"/>
          <w:b/>
          <w:sz w:val="18"/>
          <w:szCs w:val="18"/>
        </w:rPr>
      </w:pPr>
      <w:r w:rsidRPr="00233077">
        <w:rPr>
          <w:rFonts w:ascii="Verdana" w:hAnsi="Verdana"/>
          <w:b/>
          <w:sz w:val="18"/>
          <w:szCs w:val="18"/>
        </w:rPr>
        <w:t>WYKONAWCA</w:t>
      </w:r>
    </w:p>
    <w:p w:rsidR="00233077" w:rsidRPr="00233077" w:rsidRDefault="00233077" w:rsidP="00535D7D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33077">
        <w:rPr>
          <w:rFonts w:ascii="Verdana" w:hAnsi="Verdana"/>
          <w:sz w:val="18"/>
          <w:szCs w:val="18"/>
        </w:rPr>
        <w:t>Nazwa i siedziba Wykonawcy (w przypadku oferty wspólnej podać Wykonawców składających ofertę wspólną oraz Pełnomocnika):</w:t>
      </w:r>
    </w:p>
    <w:p w:rsidR="00233077" w:rsidRPr="00233077" w:rsidRDefault="00233077" w:rsidP="00535D7D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33077">
        <w:rPr>
          <w:rFonts w:ascii="Verdana" w:hAnsi="Verdana"/>
          <w:sz w:val="18"/>
          <w:szCs w:val="18"/>
        </w:rPr>
        <w:t>...............................................................................................</w:t>
      </w:r>
    </w:p>
    <w:p w:rsidR="00233077" w:rsidRPr="00233077" w:rsidRDefault="00233077" w:rsidP="00535D7D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33077">
        <w:rPr>
          <w:rFonts w:ascii="Verdana" w:hAnsi="Verdana"/>
          <w:sz w:val="18"/>
          <w:szCs w:val="18"/>
        </w:rPr>
        <w:t>Adres: .....................................................................................</w:t>
      </w:r>
    </w:p>
    <w:p w:rsidR="00233077" w:rsidRPr="00233077" w:rsidRDefault="00233077" w:rsidP="00535D7D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33077">
        <w:rPr>
          <w:rFonts w:ascii="Verdana" w:hAnsi="Verdana"/>
          <w:sz w:val="18"/>
          <w:szCs w:val="18"/>
        </w:rPr>
        <w:t>NIP: …………………………………................………………………………</w:t>
      </w:r>
    </w:p>
    <w:p w:rsidR="00233077" w:rsidRPr="00233077" w:rsidRDefault="00233077" w:rsidP="00535D7D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33077">
        <w:rPr>
          <w:rFonts w:ascii="Verdana" w:hAnsi="Verdana"/>
          <w:sz w:val="18"/>
          <w:szCs w:val="18"/>
        </w:rPr>
        <w:t>FAX i e-mail, na który zamawiający ma przesyłać korespondencję .......................................</w:t>
      </w:r>
    </w:p>
    <w:p w:rsidR="00233077" w:rsidRPr="00233077" w:rsidRDefault="00233077" w:rsidP="00535D7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:rsidR="00233077" w:rsidRPr="00424DF9" w:rsidRDefault="00233077" w:rsidP="00535D7D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424DF9">
        <w:rPr>
          <w:rFonts w:ascii="Verdana" w:hAnsi="Verdana"/>
          <w:b/>
          <w:sz w:val="20"/>
          <w:szCs w:val="20"/>
        </w:rPr>
        <w:t>OŚWIADCZENIE</w:t>
      </w:r>
    </w:p>
    <w:p w:rsidR="00424DF9" w:rsidRPr="00233077" w:rsidRDefault="00424DF9" w:rsidP="00535D7D">
      <w:pPr>
        <w:spacing w:line="276" w:lineRule="auto"/>
        <w:jc w:val="center"/>
        <w:rPr>
          <w:rFonts w:ascii="Verdana" w:hAnsi="Verdana"/>
          <w:sz w:val="18"/>
          <w:szCs w:val="18"/>
        </w:rPr>
      </w:pPr>
    </w:p>
    <w:p w:rsidR="00010F87" w:rsidRDefault="00010F87" w:rsidP="00535D7D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B3005F">
        <w:rPr>
          <w:rFonts w:ascii="Verdana" w:hAnsi="Verdana" w:cs="Arial"/>
          <w:sz w:val="18"/>
          <w:szCs w:val="18"/>
        </w:rPr>
        <w:t xml:space="preserve">Przystępując do postępowania o udzielenie zamówienia </w:t>
      </w:r>
      <w:r>
        <w:rPr>
          <w:rFonts w:ascii="Verdana" w:hAnsi="Verdana" w:cs="Arial"/>
          <w:sz w:val="18"/>
          <w:szCs w:val="18"/>
        </w:rPr>
        <w:t xml:space="preserve">publicznego </w:t>
      </w:r>
      <w:r w:rsidRPr="004C4B6F">
        <w:rPr>
          <w:rFonts w:ascii="Verdana" w:hAnsi="Verdana" w:cs="Arial"/>
          <w:sz w:val="18"/>
          <w:szCs w:val="18"/>
        </w:rPr>
        <w:t>pn</w:t>
      </w:r>
      <w:r w:rsidR="0068069D">
        <w:rPr>
          <w:rFonts w:ascii="Verdana" w:hAnsi="Verdana" w:cs="Arial"/>
          <w:sz w:val="18"/>
          <w:szCs w:val="18"/>
        </w:rPr>
        <w:t xml:space="preserve">. </w:t>
      </w:r>
      <w:r w:rsidR="0068069D" w:rsidRPr="0068069D">
        <w:rPr>
          <w:rFonts w:ascii="Verdana" w:hAnsi="Verdana" w:cs="Arial"/>
          <w:b/>
          <w:i/>
          <w:sz w:val="18"/>
          <w:szCs w:val="18"/>
        </w:rPr>
        <w:t>„Rozwój systemu terenów zieleni miasta Bielawa z uwzględnieniem funkcji ekologicznych i rekreacyjnych na rzecz poprawy jakości środowiska i życia mieszkańców”</w:t>
      </w:r>
      <w:r w:rsidRPr="004C4B6F">
        <w:rPr>
          <w:rFonts w:ascii="Verdana" w:hAnsi="Verdana" w:cs="Arial"/>
          <w:sz w:val="18"/>
          <w:szCs w:val="18"/>
        </w:rPr>
        <w:t xml:space="preserve">, prowadzonego przez </w:t>
      </w:r>
      <w:r w:rsidR="00424DF9" w:rsidRPr="00424DF9">
        <w:rPr>
          <w:rFonts w:ascii="Verdana" w:hAnsi="Verdana" w:cs="Arial"/>
          <w:b/>
          <w:sz w:val="18"/>
          <w:szCs w:val="18"/>
        </w:rPr>
        <w:t>Gminę Bielawa</w:t>
      </w:r>
      <w:r w:rsidRPr="004C4B6F">
        <w:rPr>
          <w:rFonts w:ascii="Verdana" w:hAnsi="Verdana" w:cs="Arial"/>
          <w:sz w:val="18"/>
          <w:szCs w:val="18"/>
        </w:rPr>
        <w:t xml:space="preserve">, </w:t>
      </w:r>
      <w:r w:rsidR="00424DF9">
        <w:rPr>
          <w:rFonts w:ascii="Verdana" w:hAnsi="Verdana" w:cs="Arial"/>
          <w:sz w:val="18"/>
          <w:szCs w:val="18"/>
        </w:rPr>
        <w:t xml:space="preserve">oświadczam </w:t>
      </w:r>
      <w:r w:rsidRPr="004C4B6F">
        <w:rPr>
          <w:rFonts w:ascii="Verdana" w:hAnsi="Verdana" w:cs="Arial"/>
          <w:sz w:val="18"/>
          <w:szCs w:val="18"/>
        </w:rPr>
        <w:t>co następuje</w:t>
      </w:r>
      <w:r w:rsidR="00AB4150">
        <w:rPr>
          <w:rFonts w:ascii="Verdana" w:hAnsi="Verdana"/>
          <w:sz w:val="18"/>
          <w:szCs w:val="18"/>
        </w:rPr>
        <w:t>:</w:t>
      </w:r>
    </w:p>
    <w:p w:rsidR="00424DF9" w:rsidRDefault="00424DF9" w:rsidP="00535D7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:rsidR="00AB4150" w:rsidRPr="00AB4150" w:rsidRDefault="00EC534F" w:rsidP="00535D7D">
      <w:pPr>
        <w:shd w:val="clear" w:color="auto" w:fill="BFBFBF" w:themeFill="background1" w:themeFillShade="BF"/>
        <w:spacing w:before="120" w:after="120" w:line="276" w:lineRule="auto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OŚWIADCZENIE</w:t>
      </w:r>
      <w:r w:rsidR="00EB02C6">
        <w:rPr>
          <w:rFonts w:ascii="Verdana" w:hAnsi="Verdana" w:cs="Arial"/>
          <w:b/>
          <w:sz w:val="18"/>
          <w:szCs w:val="18"/>
        </w:rPr>
        <w:t xml:space="preserve"> </w:t>
      </w:r>
      <w:r w:rsidR="00AB4150" w:rsidRPr="00AB4150">
        <w:rPr>
          <w:rFonts w:ascii="Verdana" w:hAnsi="Verdana" w:cs="Arial"/>
          <w:b/>
          <w:sz w:val="18"/>
          <w:szCs w:val="18"/>
        </w:rPr>
        <w:t>DOTYCZĄC</w:t>
      </w:r>
      <w:r w:rsidR="00F83F2A">
        <w:rPr>
          <w:rFonts w:ascii="Verdana" w:hAnsi="Verdana" w:cs="Arial"/>
          <w:b/>
          <w:sz w:val="18"/>
          <w:szCs w:val="18"/>
        </w:rPr>
        <w:t>E</w:t>
      </w:r>
      <w:r w:rsidR="00AB4150" w:rsidRPr="00AB4150">
        <w:rPr>
          <w:rFonts w:ascii="Verdana" w:hAnsi="Verdana" w:cs="Arial"/>
          <w:b/>
          <w:sz w:val="18"/>
          <w:szCs w:val="18"/>
        </w:rPr>
        <w:t xml:space="preserve"> WYKONAWCY:</w:t>
      </w:r>
    </w:p>
    <w:p w:rsidR="00AB4150" w:rsidRDefault="00AB4150" w:rsidP="00535D7D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  <w:r w:rsidRPr="00AB4150">
        <w:rPr>
          <w:rFonts w:ascii="Verdana" w:hAnsi="Verdana" w:cs="Arial"/>
          <w:sz w:val="18"/>
          <w:szCs w:val="18"/>
        </w:rPr>
        <w:t xml:space="preserve">Oświadczam, że </w:t>
      </w:r>
      <w:r w:rsidRPr="00EB02C6">
        <w:rPr>
          <w:rFonts w:ascii="Verdana" w:hAnsi="Verdana" w:cs="Arial"/>
          <w:b/>
          <w:sz w:val="18"/>
          <w:szCs w:val="18"/>
        </w:rPr>
        <w:t>spełniam warunki udziału w postępowaniu</w:t>
      </w:r>
      <w:r w:rsidRPr="00AB4150">
        <w:rPr>
          <w:rFonts w:ascii="Verdana" w:hAnsi="Verdana" w:cs="Arial"/>
          <w:sz w:val="18"/>
          <w:szCs w:val="18"/>
        </w:rPr>
        <w:t xml:space="preserve"> określone przez zamawiającego w</w:t>
      </w:r>
      <w:r>
        <w:rPr>
          <w:rFonts w:ascii="Verdana" w:hAnsi="Verdana" w:cs="Arial"/>
          <w:sz w:val="18"/>
          <w:szCs w:val="18"/>
        </w:rPr>
        <w:t xml:space="preserve"> rozdz. VIII ust. 8 SIWZ</w:t>
      </w:r>
      <w:r w:rsidR="00E86C1F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częś</w:t>
      </w:r>
      <w:r w:rsidR="00E658AD">
        <w:rPr>
          <w:rFonts w:ascii="Verdana" w:hAnsi="Verdana" w:cs="Arial"/>
          <w:sz w:val="18"/>
          <w:szCs w:val="18"/>
        </w:rPr>
        <w:t xml:space="preserve">ć </w:t>
      </w:r>
      <w:r>
        <w:rPr>
          <w:rFonts w:ascii="Verdana" w:hAnsi="Verdana" w:cs="Arial"/>
          <w:sz w:val="18"/>
          <w:szCs w:val="18"/>
        </w:rPr>
        <w:t xml:space="preserve">I– Instrukcja </w:t>
      </w:r>
      <w:r w:rsidR="00E658AD">
        <w:rPr>
          <w:rFonts w:ascii="Verdana" w:hAnsi="Verdana" w:cs="Arial"/>
          <w:sz w:val="18"/>
          <w:szCs w:val="18"/>
        </w:rPr>
        <w:t>dla wykonawców.</w:t>
      </w:r>
    </w:p>
    <w:p w:rsidR="00AB4150" w:rsidRDefault="00AB4150" w:rsidP="00535D7D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:rsidR="00AB4150" w:rsidRPr="00B3005F" w:rsidRDefault="00AB4150" w:rsidP="00535D7D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1599"/>
        <w:gridCol w:w="4071"/>
      </w:tblGrid>
      <w:tr w:rsidR="00AB4150" w:rsidRPr="00B3005F" w:rsidTr="00B66140">
        <w:trPr>
          <w:trHeight w:val="609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AB4150" w:rsidRPr="00B3005F" w:rsidRDefault="00AB4150" w:rsidP="00535D7D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005F">
              <w:rPr>
                <w:rFonts w:ascii="Verdana" w:hAnsi="Verdana"/>
                <w:sz w:val="16"/>
                <w:szCs w:val="16"/>
              </w:rPr>
              <w:t>(miejsce, data)</w:t>
            </w:r>
          </w:p>
        </w:tc>
        <w:tc>
          <w:tcPr>
            <w:tcW w:w="1599" w:type="dxa"/>
          </w:tcPr>
          <w:p w:rsidR="00AB4150" w:rsidRPr="00B3005F" w:rsidRDefault="00AB4150" w:rsidP="00535D7D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AB4150" w:rsidRPr="00B3005F" w:rsidRDefault="00AB4150" w:rsidP="00535D7D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005F">
              <w:rPr>
                <w:rFonts w:ascii="Verdana" w:hAnsi="Verdana"/>
                <w:sz w:val="16"/>
                <w:szCs w:val="16"/>
              </w:rPr>
              <w:t>(podpis)</w:t>
            </w:r>
          </w:p>
        </w:tc>
      </w:tr>
    </w:tbl>
    <w:p w:rsidR="00233077" w:rsidRDefault="00233077" w:rsidP="00535D7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:rsidR="00AB4150" w:rsidRPr="00AB4150" w:rsidRDefault="00EC534F" w:rsidP="00535D7D">
      <w:pPr>
        <w:shd w:val="clear" w:color="auto" w:fill="BFBFBF" w:themeFill="background1" w:themeFillShade="BF"/>
        <w:spacing w:before="120" w:after="120" w:line="276" w:lineRule="auto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OŚWIADCZENIE</w:t>
      </w:r>
      <w:r w:rsidR="00AB4150" w:rsidRPr="00AB4150">
        <w:rPr>
          <w:rFonts w:ascii="Verdana" w:hAnsi="Verdana" w:cs="Arial"/>
          <w:b/>
          <w:sz w:val="18"/>
          <w:szCs w:val="18"/>
        </w:rPr>
        <w:t xml:space="preserve">W ZWIĄZKU Z POLEGANIEM NA ZASOBACH INNYCH PODMIOTÓW: </w:t>
      </w:r>
    </w:p>
    <w:p w:rsidR="00AB4150" w:rsidRDefault="00AB4150" w:rsidP="00535D7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:rsidR="00AB4150" w:rsidRDefault="00AB4150" w:rsidP="00535D7D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  <w:r w:rsidRPr="00AB4150">
        <w:rPr>
          <w:rFonts w:ascii="Verdana" w:hAnsi="Verdana" w:cs="Arial"/>
          <w:sz w:val="18"/>
          <w:szCs w:val="18"/>
        </w:rPr>
        <w:t>Oświadczam, że w celu wykazania spełniania warunków udziału w postępowaniu, określonych przez zamawiającego w</w:t>
      </w:r>
      <w:r>
        <w:rPr>
          <w:rFonts w:ascii="Verdana" w:hAnsi="Verdana" w:cs="Arial"/>
          <w:sz w:val="18"/>
          <w:szCs w:val="18"/>
        </w:rPr>
        <w:t xml:space="preserve"> rozdz. VIII ust. 8 </w:t>
      </w:r>
      <w:r w:rsidR="00E658AD">
        <w:rPr>
          <w:rFonts w:ascii="Verdana" w:hAnsi="Verdana" w:cs="Arial"/>
          <w:sz w:val="18"/>
          <w:szCs w:val="18"/>
        </w:rPr>
        <w:t>SIWZ</w:t>
      </w:r>
      <w:r w:rsidR="00EB02C6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częś</w:t>
      </w:r>
      <w:r w:rsidR="00E658AD">
        <w:rPr>
          <w:rFonts w:ascii="Verdana" w:hAnsi="Verdana" w:cs="Arial"/>
          <w:sz w:val="18"/>
          <w:szCs w:val="18"/>
        </w:rPr>
        <w:t>ć</w:t>
      </w:r>
      <w:r>
        <w:rPr>
          <w:rFonts w:ascii="Verdana" w:hAnsi="Verdana" w:cs="Arial"/>
          <w:sz w:val="18"/>
          <w:szCs w:val="18"/>
        </w:rPr>
        <w:t xml:space="preserve"> I– Instrukcja dla wykonawców – </w:t>
      </w:r>
      <w:r w:rsidRPr="00AB4150">
        <w:rPr>
          <w:rFonts w:ascii="Verdana" w:hAnsi="Verdana" w:cs="Arial"/>
          <w:sz w:val="18"/>
          <w:szCs w:val="18"/>
        </w:rPr>
        <w:t>polegam na zasobach następującego/ych podmiotu/ów:</w:t>
      </w:r>
    </w:p>
    <w:p w:rsidR="00AB4150" w:rsidRDefault="00E658AD" w:rsidP="00535D7D">
      <w:pPr>
        <w:tabs>
          <w:tab w:val="left" w:pos="851"/>
        </w:tabs>
        <w:spacing w:line="276" w:lineRule="auto"/>
        <w:ind w:left="851" w:hanging="56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1.</w:t>
      </w:r>
      <w:r>
        <w:rPr>
          <w:rFonts w:ascii="Verdana" w:hAnsi="Verdana" w:cs="Arial"/>
          <w:sz w:val="18"/>
          <w:szCs w:val="18"/>
        </w:rPr>
        <w:tab/>
      </w:r>
      <w:r w:rsidR="00AB4150" w:rsidRPr="00AB4150">
        <w:rPr>
          <w:rFonts w:ascii="Verdana" w:hAnsi="Verdana" w:cs="Arial"/>
          <w:sz w:val="18"/>
          <w:szCs w:val="18"/>
        </w:rPr>
        <w:t>……………………………………………………………………….</w:t>
      </w:r>
    </w:p>
    <w:p w:rsidR="00AB4150" w:rsidRPr="00AB4150" w:rsidRDefault="00AB4150" w:rsidP="00535D7D">
      <w:pPr>
        <w:spacing w:line="276" w:lineRule="auto"/>
        <w:ind w:left="1701"/>
        <w:rPr>
          <w:rFonts w:ascii="Verdana" w:hAnsi="Verdana" w:cs="Arial"/>
          <w:i/>
          <w:sz w:val="18"/>
          <w:szCs w:val="18"/>
        </w:rPr>
      </w:pPr>
      <w:r w:rsidRPr="00AB4150">
        <w:rPr>
          <w:rFonts w:ascii="Verdana" w:hAnsi="Verdana" w:cs="Arial"/>
          <w:i/>
          <w:sz w:val="18"/>
          <w:szCs w:val="18"/>
        </w:rPr>
        <w:t>(wskazać podmiot)</w:t>
      </w:r>
    </w:p>
    <w:p w:rsidR="00AB4150" w:rsidRDefault="00AB4150" w:rsidP="00535D7D">
      <w:pPr>
        <w:spacing w:line="276" w:lineRule="auto"/>
        <w:ind w:left="851"/>
        <w:jc w:val="both"/>
        <w:rPr>
          <w:rFonts w:ascii="Verdana" w:hAnsi="Verdana" w:cs="Arial"/>
          <w:sz w:val="18"/>
          <w:szCs w:val="18"/>
        </w:rPr>
      </w:pPr>
      <w:r w:rsidRPr="00AB4150">
        <w:rPr>
          <w:rFonts w:ascii="Verdana" w:hAnsi="Verdana" w:cs="Arial"/>
          <w:sz w:val="18"/>
          <w:szCs w:val="18"/>
        </w:rPr>
        <w:t>w następującym zakresie:</w:t>
      </w:r>
    </w:p>
    <w:p w:rsidR="00AB4150" w:rsidRDefault="00AB4150" w:rsidP="00535D7D">
      <w:pPr>
        <w:spacing w:line="276" w:lineRule="auto"/>
        <w:ind w:left="851"/>
        <w:jc w:val="both"/>
        <w:rPr>
          <w:rFonts w:ascii="Verdana" w:hAnsi="Verdana" w:cs="Arial"/>
          <w:sz w:val="18"/>
          <w:szCs w:val="18"/>
        </w:rPr>
      </w:pPr>
      <w:r w:rsidRPr="00AB4150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</w:t>
      </w:r>
    </w:p>
    <w:p w:rsidR="00AB4150" w:rsidRPr="00AB4150" w:rsidRDefault="00AB4150" w:rsidP="00535D7D">
      <w:pPr>
        <w:spacing w:line="276" w:lineRule="auto"/>
        <w:ind w:left="1701"/>
        <w:rPr>
          <w:rFonts w:ascii="Verdana" w:hAnsi="Verdana" w:cs="Arial"/>
          <w:i/>
          <w:sz w:val="18"/>
          <w:szCs w:val="18"/>
        </w:rPr>
      </w:pPr>
      <w:r w:rsidRPr="00AB4150">
        <w:rPr>
          <w:rFonts w:ascii="Verdana" w:hAnsi="Verdana" w:cs="Arial"/>
          <w:i/>
          <w:sz w:val="18"/>
          <w:szCs w:val="18"/>
        </w:rPr>
        <w:t xml:space="preserve">(określić odpowiedni zakres dla wskazanego podmiotu). </w:t>
      </w:r>
    </w:p>
    <w:p w:rsidR="00E658AD" w:rsidRDefault="00E658AD" w:rsidP="00535D7D">
      <w:pPr>
        <w:tabs>
          <w:tab w:val="left" w:pos="851"/>
        </w:tabs>
        <w:spacing w:line="276" w:lineRule="auto"/>
        <w:ind w:left="851" w:hanging="56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2.</w:t>
      </w:r>
      <w:r>
        <w:rPr>
          <w:rFonts w:ascii="Verdana" w:hAnsi="Verdana" w:cs="Arial"/>
          <w:sz w:val="18"/>
          <w:szCs w:val="18"/>
        </w:rPr>
        <w:tab/>
      </w:r>
      <w:r w:rsidRPr="00AB4150">
        <w:rPr>
          <w:rFonts w:ascii="Verdana" w:hAnsi="Verdana" w:cs="Arial"/>
          <w:sz w:val="18"/>
          <w:szCs w:val="18"/>
        </w:rPr>
        <w:t>……………………………………………………………………….</w:t>
      </w:r>
    </w:p>
    <w:p w:rsidR="00E658AD" w:rsidRPr="00AB4150" w:rsidRDefault="00E658AD" w:rsidP="00535D7D">
      <w:pPr>
        <w:spacing w:line="276" w:lineRule="auto"/>
        <w:ind w:left="1701"/>
        <w:rPr>
          <w:rFonts w:ascii="Verdana" w:hAnsi="Verdana" w:cs="Arial"/>
          <w:i/>
          <w:sz w:val="18"/>
          <w:szCs w:val="18"/>
        </w:rPr>
      </w:pPr>
      <w:r w:rsidRPr="00AB4150">
        <w:rPr>
          <w:rFonts w:ascii="Verdana" w:hAnsi="Verdana" w:cs="Arial"/>
          <w:i/>
          <w:sz w:val="18"/>
          <w:szCs w:val="18"/>
        </w:rPr>
        <w:t>(wskazać podmiot)</w:t>
      </w:r>
    </w:p>
    <w:p w:rsidR="00E658AD" w:rsidRDefault="00E658AD" w:rsidP="00535D7D">
      <w:pPr>
        <w:spacing w:line="276" w:lineRule="auto"/>
        <w:ind w:left="851"/>
        <w:jc w:val="both"/>
        <w:rPr>
          <w:rFonts w:ascii="Verdana" w:hAnsi="Verdana" w:cs="Arial"/>
          <w:sz w:val="18"/>
          <w:szCs w:val="18"/>
        </w:rPr>
      </w:pPr>
      <w:r w:rsidRPr="00AB4150">
        <w:rPr>
          <w:rFonts w:ascii="Verdana" w:hAnsi="Verdana" w:cs="Arial"/>
          <w:sz w:val="18"/>
          <w:szCs w:val="18"/>
        </w:rPr>
        <w:t>w następującym zakresie:</w:t>
      </w:r>
    </w:p>
    <w:p w:rsidR="00E658AD" w:rsidRDefault="00E658AD" w:rsidP="00535D7D">
      <w:pPr>
        <w:spacing w:line="276" w:lineRule="auto"/>
        <w:ind w:left="851"/>
        <w:jc w:val="both"/>
        <w:rPr>
          <w:rFonts w:ascii="Verdana" w:hAnsi="Verdana" w:cs="Arial"/>
          <w:sz w:val="18"/>
          <w:szCs w:val="18"/>
        </w:rPr>
      </w:pPr>
      <w:r w:rsidRPr="00AB4150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</w:t>
      </w:r>
    </w:p>
    <w:p w:rsidR="00E658AD" w:rsidRPr="00AB4150" w:rsidRDefault="00E658AD" w:rsidP="00535D7D">
      <w:pPr>
        <w:spacing w:line="276" w:lineRule="auto"/>
        <w:ind w:left="1701"/>
        <w:rPr>
          <w:rFonts w:ascii="Verdana" w:hAnsi="Verdana" w:cs="Arial"/>
          <w:i/>
          <w:sz w:val="18"/>
          <w:szCs w:val="18"/>
        </w:rPr>
      </w:pPr>
      <w:r w:rsidRPr="00AB4150">
        <w:rPr>
          <w:rFonts w:ascii="Verdana" w:hAnsi="Verdana" w:cs="Arial"/>
          <w:i/>
          <w:sz w:val="18"/>
          <w:szCs w:val="18"/>
        </w:rPr>
        <w:t xml:space="preserve">(określić odpowiedni zakres dla wskazanego podmiotu). </w:t>
      </w:r>
    </w:p>
    <w:p w:rsidR="00E658AD" w:rsidRDefault="00E658AD" w:rsidP="00535D7D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:rsidR="00E658AD" w:rsidRPr="00B3005F" w:rsidRDefault="00E658AD" w:rsidP="00535D7D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1599"/>
        <w:gridCol w:w="4071"/>
      </w:tblGrid>
      <w:tr w:rsidR="00E658AD" w:rsidRPr="00B3005F" w:rsidTr="00B66140">
        <w:trPr>
          <w:trHeight w:val="609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E658AD" w:rsidRPr="00B3005F" w:rsidRDefault="00E658AD" w:rsidP="00535D7D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005F">
              <w:rPr>
                <w:rFonts w:ascii="Verdana" w:hAnsi="Verdana"/>
                <w:sz w:val="16"/>
                <w:szCs w:val="16"/>
              </w:rPr>
              <w:t>(miejsce, data)</w:t>
            </w:r>
          </w:p>
        </w:tc>
        <w:tc>
          <w:tcPr>
            <w:tcW w:w="1599" w:type="dxa"/>
          </w:tcPr>
          <w:p w:rsidR="00E658AD" w:rsidRPr="00B3005F" w:rsidRDefault="00E658AD" w:rsidP="00535D7D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E658AD" w:rsidRPr="00B3005F" w:rsidRDefault="00E658AD" w:rsidP="00535D7D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005F">
              <w:rPr>
                <w:rFonts w:ascii="Verdana" w:hAnsi="Verdana"/>
                <w:sz w:val="16"/>
                <w:szCs w:val="16"/>
              </w:rPr>
              <w:t>(podpis)</w:t>
            </w:r>
          </w:p>
        </w:tc>
      </w:tr>
    </w:tbl>
    <w:p w:rsidR="00424DF9" w:rsidRDefault="00424DF9" w:rsidP="00535D7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:rsidR="00424DF9" w:rsidRDefault="00424DF9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 w:type="page"/>
      </w:r>
    </w:p>
    <w:p w:rsidR="00E658AD" w:rsidRDefault="00E658AD" w:rsidP="00535D7D">
      <w:pPr>
        <w:spacing w:line="276" w:lineRule="auto"/>
        <w:jc w:val="both"/>
        <w:rPr>
          <w:rFonts w:ascii="Verdana" w:hAnsi="Verdana"/>
          <w:sz w:val="18"/>
          <w:szCs w:val="18"/>
        </w:rPr>
        <w:sectPr w:rsidR="00E658AD" w:rsidSect="00B17972">
          <w:headerReference w:type="default" r:id="rId10"/>
          <w:pgSz w:w="11906" w:h="16838" w:code="9"/>
          <w:pgMar w:top="1134" w:right="567" w:bottom="1134" w:left="851" w:header="709" w:footer="709" w:gutter="0"/>
          <w:pgNumType w:start="1"/>
          <w:cols w:space="708"/>
          <w:docGrid w:linePitch="360"/>
        </w:sectPr>
      </w:pPr>
    </w:p>
    <w:p w:rsidR="00E86C1F" w:rsidRDefault="00D80B7C" w:rsidP="00E86C1F">
      <w:pPr>
        <w:spacing w:line="276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IZ.271.60</w:t>
      </w:r>
      <w:r w:rsidR="00E86C1F">
        <w:rPr>
          <w:rFonts w:ascii="Verdana" w:hAnsi="Verdana"/>
          <w:b/>
          <w:sz w:val="18"/>
          <w:szCs w:val="18"/>
        </w:rPr>
        <w:t>.201</w:t>
      </w:r>
      <w:r>
        <w:rPr>
          <w:rFonts w:ascii="Verdana" w:hAnsi="Verdana"/>
          <w:b/>
          <w:sz w:val="18"/>
          <w:szCs w:val="18"/>
        </w:rPr>
        <w:t>9</w:t>
      </w:r>
    </w:p>
    <w:p w:rsidR="00E86C1F" w:rsidRPr="00233077" w:rsidRDefault="00E86C1F" w:rsidP="00E86C1F">
      <w:pPr>
        <w:spacing w:line="276" w:lineRule="auto"/>
        <w:ind w:left="567" w:firstLine="7371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ZAMAWIAJACY</w:t>
      </w:r>
    </w:p>
    <w:p w:rsidR="00E86C1F" w:rsidRPr="00233077" w:rsidRDefault="00E86C1F" w:rsidP="00E86C1F">
      <w:pPr>
        <w:spacing w:line="276" w:lineRule="auto"/>
        <w:ind w:left="567" w:firstLine="737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Gmina Bielawa</w:t>
      </w:r>
    </w:p>
    <w:p w:rsidR="00E86C1F" w:rsidRPr="00233077" w:rsidRDefault="00E86C1F" w:rsidP="00E86C1F">
      <w:pPr>
        <w:spacing w:line="276" w:lineRule="auto"/>
        <w:ind w:left="567" w:firstLine="737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Pl. Wolności 1</w:t>
      </w:r>
    </w:p>
    <w:p w:rsidR="00E86C1F" w:rsidRPr="00233077" w:rsidRDefault="00E86C1F" w:rsidP="00E86C1F">
      <w:pPr>
        <w:spacing w:line="276" w:lineRule="auto"/>
        <w:ind w:left="567" w:firstLine="7371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58-260 Bielawa </w:t>
      </w:r>
    </w:p>
    <w:p w:rsidR="00E86C1F" w:rsidRPr="00233077" w:rsidRDefault="00E86C1F" w:rsidP="00E86C1F">
      <w:pPr>
        <w:spacing w:line="276" w:lineRule="auto"/>
        <w:ind w:left="567" w:firstLine="7371"/>
        <w:rPr>
          <w:rFonts w:ascii="Verdana" w:hAnsi="Verdana"/>
          <w:sz w:val="18"/>
          <w:szCs w:val="18"/>
        </w:rPr>
      </w:pPr>
      <w:r w:rsidRPr="00233077">
        <w:rPr>
          <w:rFonts w:ascii="Verdana" w:hAnsi="Verdana"/>
          <w:sz w:val="18"/>
          <w:szCs w:val="18"/>
        </w:rPr>
        <w:t>NIP:</w:t>
      </w:r>
      <w:r>
        <w:rPr>
          <w:rFonts w:ascii="Verdana" w:hAnsi="Verdana"/>
          <w:sz w:val="18"/>
          <w:szCs w:val="18"/>
        </w:rPr>
        <w:t xml:space="preserve"> 8821001453</w:t>
      </w:r>
    </w:p>
    <w:p w:rsidR="008076E0" w:rsidRPr="00233077" w:rsidRDefault="008076E0" w:rsidP="00535D7D">
      <w:pPr>
        <w:spacing w:line="276" w:lineRule="auto"/>
        <w:jc w:val="both"/>
        <w:rPr>
          <w:rFonts w:ascii="Verdana" w:hAnsi="Verdana"/>
          <w:b/>
          <w:sz w:val="18"/>
          <w:szCs w:val="18"/>
        </w:rPr>
      </w:pPr>
      <w:r w:rsidRPr="00233077">
        <w:rPr>
          <w:rFonts w:ascii="Verdana" w:hAnsi="Verdana"/>
          <w:b/>
          <w:sz w:val="18"/>
          <w:szCs w:val="18"/>
        </w:rPr>
        <w:t>WYKONAWCA</w:t>
      </w:r>
    </w:p>
    <w:p w:rsidR="008076E0" w:rsidRPr="00233077" w:rsidRDefault="008076E0" w:rsidP="00535D7D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33077">
        <w:rPr>
          <w:rFonts w:ascii="Verdana" w:hAnsi="Verdana"/>
          <w:sz w:val="18"/>
          <w:szCs w:val="18"/>
        </w:rPr>
        <w:t>Nazwa i siedziba Wykonawcy (w przypadku oferty wspólnej podać Wykonawców składających ofertę wspólną oraz Pełnomocnika):</w:t>
      </w:r>
    </w:p>
    <w:p w:rsidR="008076E0" w:rsidRPr="00233077" w:rsidRDefault="008076E0" w:rsidP="00535D7D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33077">
        <w:rPr>
          <w:rFonts w:ascii="Verdana" w:hAnsi="Verdana"/>
          <w:sz w:val="18"/>
          <w:szCs w:val="18"/>
        </w:rPr>
        <w:t>...............................................................................................</w:t>
      </w:r>
    </w:p>
    <w:p w:rsidR="008076E0" w:rsidRPr="00233077" w:rsidRDefault="008076E0" w:rsidP="00535D7D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33077">
        <w:rPr>
          <w:rFonts w:ascii="Verdana" w:hAnsi="Verdana"/>
          <w:sz w:val="18"/>
          <w:szCs w:val="18"/>
        </w:rPr>
        <w:t>Adres: .....................................................................................</w:t>
      </w:r>
    </w:p>
    <w:p w:rsidR="008076E0" w:rsidRPr="00233077" w:rsidRDefault="008076E0" w:rsidP="00535D7D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33077">
        <w:rPr>
          <w:rFonts w:ascii="Verdana" w:hAnsi="Verdana"/>
          <w:sz w:val="18"/>
          <w:szCs w:val="18"/>
        </w:rPr>
        <w:t>NIP: …………………………………................………………………………</w:t>
      </w:r>
    </w:p>
    <w:p w:rsidR="008076E0" w:rsidRPr="00233077" w:rsidRDefault="008076E0" w:rsidP="00535D7D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33077">
        <w:rPr>
          <w:rFonts w:ascii="Verdana" w:hAnsi="Verdana"/>
          <w:sz w:val="18"/>
          <w:szCs w:val="18"/>
        </w:rPr>
        <w:t>FAX i e-mail, na który zamawiający ma przesyłać korespondencję .......................................</w:t>
      </w:r>
    </w:p>
    <w:p w:rsidR="008076E0" w:rsidRPr="00233077" w:rsidRDefault="008076E0" w:rsidP="00535D7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:rsidR="008076E0" w:rsidRDefault="008076E0" w:rsidP="00535D7D">
      <w:pPr>
        <w:spacing w:line="276" w:lineRule="auto"/>
        <w:jc w:val="center"/>
        <w:rPr>
          <w:rFonts w:ascii="Verdana" w:hAnsi="Verdana"/>
          <w:b/>
          <w:sz w:val="20"/>
          <w:szCs w:val="20"/>
        </w:rPr>
      </w:pPr>
      <w:r w:rsidRPr="00424DF9">
        <w:rPr>
          <w:rFonts w:ascii="Verdana" w:hAnsi="Verdana"/>
          <w:b/>
          <w:sz w:val="20"/>
          <w:szCs w:val="20"/>
        </w:rPr>
        <w:t>OŚWIADCZENIE</w:t>
      </w:r>
    </w:p>
    <w:p w:rsidR="00424DF9" w:rsidRPr="00424DF9" w:rsidRDefault="00424DF9" w:rsidP="00535D7D">
      <w:pPr>
        <w:spacing w:line="276" w:lineRule="auto"/>
        <w:jc w:val="center"/>
        <w:rPr>
          <w:rFonts w:ascii="Verdana" w:hAnsi="Verdana"/>
          <w:sz w:val="18"/>
          <w:szCs w:val="18"/>
        </w:rPr>
      </w:pPr>
    </w:p>
    <w:p w:rsidR="008076E0" w:rsidRDefault="008076E0" w:rsidP="00424DF9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B3005F">
        <w:rPr>
          <w:rFonts w:ascii="Verdana" w:hAnsi="Verdana" w:cs="Arial"/>
          <w:sz w:val="18"/>
          <w:szCs w:val="18"/>
        </w:rPr>
        <w:t xml:space="preserve">Przystępując do postępowania o udzielenie zamówienia </w:t>
      </w:r>
      <w:r>
        <w:rPr>
          <w:rFonts w:ascii="Verdana" w:hAnsi="Verdana" w:cs="Arial"/>
          <w:sz w:val="18"/>
          <w:szCs w:val="18"/>
        </w:rPr>
        <w:t xml:space="preserve">publicznego </w:t>
      </w:r>
      <w:r w:rsidRPr="004C4B6F">
        <w:rPr>
          <w:rFonts w:ascii="Verdana" w:hAnsi="Verdana" w:cs="Arial"/>
          <w:sz w:val="18"/>
          <w:szCs w:val="18"/>
        </w:rPr>
        <w:t xml:space="preserve">pn. </w:t>
      </w:r>
      <w:r w:rsidR="00424DF9" w:rsidRPr="0068069D">
        <w:rPr>
          <w:rFonts w:ascii="Verdana" w:hAnsi="Verdana" w:cs="Arial"/>
          <w:b/>
          <w:i/>
          <w:sz w:val="18"/>
          <w:szCs w:val="18"/>
        </w:rPr>
        <w:t>„Rozwój systemu terenów zieleni miasta Bielawa z uwzględnieniem funkcji ekologicznych i rekreacyjnych na rzecz poprawy jakości środowiska i życia mieszkańców”</w:t>
      </w:r>
      <w:r w:rsidR="00424DF9" w:rsidRPr="004C4B6F">
        <w:rPr>
          <w:rFonts w:ascii="Verdana" w:hAnsi="Verdana" w:cs="Arial"/>
          <w:sz w:val="18"/>
          <w:szCs w:val="18"/>
        </w:rPr>
        <w:t xml:space="preserve">, prowadzonego przez </w:t>
      </w:r>
      <w:r w:rsidR="00424DF9" w:rsidRPr="00424DF9">
        <w:rPr>
          <w:rFonts w:ascii="Verdana" w:hAnsi="Verdana" w:cs="Arial"/>
          <w:b/>
          <w:sz w:val="18"/>
          <w:szCs w:val="18"/>
        </w:rPr>
        <w:t>Gminę Bielawa</w:t>
      </w:r>
      <w:r w:rsidR="00424DF9" w:rsidRPr="004C4B6F">
        <w:rPr>
          <w:rFonts w:ascii="Verdana" w:hAnsi="Verdana" w:cs="Arial"/>
          <w:sz w:val="18"/>
          <w:szCs w:val="18"/>
        </w:rPr>
        <w:t xml:space="preserve">, </w:t>
      </w:r>
      <w:r w:rsidRPr="004C4B6F">
        <w:rPr>
          <w:rFonts w:ascii="Verdana" w:hAnsi="Verdana" w:cs="Arial"/>
          <w:sz w:val="18"/>
          <w:szCs w:val="18"/>
        </w:rPr>
        <w:t>oświadczam, co następuje</w:t>
      </w:r>
      <w:r>
        <w:rPr>
          <w:rFonts w:ascii="Verdana" w:hAnsi="Verdana"/>
          <w:sz w:val="18"/>
          <w:szCs w:val="18"/>
        </w:rPr>
        <w:t>:</w:t>
      </w:r>
    </w:p>
    <w:p w:rsidR="00424DF9" w:rsidRDefault="00424DF9" w:rsidP="00424D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:rsidR="008076E0" w:rsidRPr="00AB4150" w:rsidRDefault="008076E0" w:rsidP="00535D7D">
      <w:pPr>
        <w:shd w:val="clear" w:color="auto" w:fill="BFBFBF" w:themeFill="background1" w:themeFillShade="BF"/>
        <w:spacing w:line="276" w:lineRule="auto"/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OŚWIADCZENI</w:t>
      </w:r>
      <w:r w:rsidR="00DE76DE">
        <w:rPr>
          <w:rFonts w:ascii="Verdana" w:hAnsi="Verdana" w:cs="Arial"/>
          <w:b/>
          <w:sz w:val="18"/>
          <w:szCs w:val="18"/>
        </w:rPr>
        <w:t>E</w:t>
      </w:r>
      <w:r w:rsidRPr="00AB4150">
        <w:rPr>
          <w:rFonts w:ascii="Verdana" w:hAnsi="Verdana" w:cs="Arial"/>
          <w:b/>
          <w:sz w:val="18"/>
          <w:szCs w:val="18"/>
        </w:rPr>
        <w:t xml:space="preserve"> DOTYCZĄC</w:t>
      </w:r>
      <w:r>
        <w:rPr>
          <w:rFonts w:ascii="Verdana" w:hAnsi="Verdana" w:cs="Arial"/>
          <w:b/>
          <w:sz w:val="18"/>
          <w:szCs w:val="18"/>
        </w:rPr>
        <w:t>E</w:t>
      </w:r>
      <w:r w:rsidRPr="00AB4150">
        <w:rPr>
          <w:rFonts w:ascii="Verdana" w:hAnsi="Verdana" w:cs="Arial"/>
          <w:b/>
          <w:sz w:val="18"/>
          <w:szCs w:val="18"/>
        </w:rPr>
        <w:t xml:space="preserve"> WYKONAWCY:</w:t>
      </w:r>
    </w:p>
    <w:p w:rsidR="008076E0" w:rsidRDefault="00EC534F" w:rsidP="00535D7D">
      <w:pPr>
        <w:tabs>
          <w:tab w:val="left" w:pos="1134"/>
        </w:tabs>
        <w:spacing w:line="276" w:lineRule="auto"/>
        <w:ind w:left="1134" w:hanging="56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1.</w:t>
      </w:r>
      <w:r>
        <w:rPr>
          <w:rFonts w:ascii="Verdana" w:hAnsi="Verdana" w:cs="Arial"/>
          <w:sz w:val="18"/>
          <w:szCs w:val="18"/>
        </w:rPr>
        <w:tab/>
      </w:r>
      <w:r w:rsidRPr="00EC534F">
        <w:rPr>
          <w:rFonts w:ascii="Verdana" w:hAnsi="Verdana" w:cs="Arial"/>
          <w:sz w:val="18"/>
          <w:szCs w:val="18"/>
        </w:rPr>
        <w:t xml:space="preserve">Oświadczam, że </w:t>
      </w:r>
      <w:r w:rsidRPr="00EB02C6">
        <w:rPr>
          <w:rFonts w:ascii="Verdana" w:hAnsi="Verdana" w:cs="Arial"/>
          <w:b/>
          <w:sz w:val="18"/>
          <w:szCs w:val="18"/>
        </w:rPr>
        <w:t>nie podlegam wykluczeniu z postępowania</w:t>
      </w:r>
      <w:r w:rsidRPr="00EC534F">
        <w:rPr>
          <w:rFonts w:ascii="Verdana" w:hAnsi="Verdana" w:cs="Arial"/>
          <w:sz w:val="18"/>
          <w:szCs w:val="18"/>
        </w:rPr>
        <w:t xml:space="preserve"> na podstawie art. 24 ust. 1 pkt 12-23 ustawy Pzp.</w:t>
      </w:r>
    </w:p>
    <w:p w:rsidR="00EC534F" w:rsidRDefault="00EC534F" w:rsidP="00535D7D">
      <w:pPr>
        <w:tabs>
          <w:tab w:val="left" w:pos="1134"/>
        </w:tabs>
        <w:spacing w:line="276" w:lineRule="auto"/>
        <w:ind w:left="1134" w:hanging="56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2.</w:t>
      </w:r>
      <w:r>
        <w:rPr>
          <w:rFonts w:ascii="Verdana" w:hAnsi="Verdana" w:cs="Arial"/>
          <w:sz w:val="18"/>
          <w:szCs w:val="18"/>
        </w:rPr>
        <w:tab/>
      </w:r>
      <w:r w:rsidRPr="00EC534F">
        <w:rPr>
          <w:rFonts w:ascii="Verdana" w:hAnsi="Verdana" w:cs="Arial"/>
          <w:sz w:val="18"/>
          <w:szCs w:val="18"/>
        </w:rPr>
        <w:t>Oświadczam, że nie podlegam wykluczeniu z postępowania na podsta</w:t>
      </w:r>
      <w:r>
        <w:rPr>
          <w:rFonts w:ascii="Verdana" w:hAnsi="Verdana" w:cs="Arial"/>
          <w:sz w:val="18"/>
          <w:szCs w:val="18"/>
        </w:rPr>
        <w:t>wie art. 24 ust. 5 ustawy Pzp.</w:t>
      </w:r>
    </w:p>
    <w:p w:rsidR="00EC534F" w:rsidRPr="00FE0D8D" w:rsidRDefault="00FE0D8D" w:rsidP="00535D7D">
      <w:pPr>
        <w:spacing w:line="276" w:lineRule="auto"/>
        <w:ind w:left="1134"/>
        <w:rPr>
          <w:rFonts w:ascii="Verdana" w:hAnsi="Verdana" w:cs="Arial"/>
          <w:i/>
          <w:sz w:val="18"/>
          <w:szCs w:val="18"/>
        </w:rPr>
      </w:pPr>
      <w:r w:rsidRPr="00FE0D8D">
        <w:rPr>
          <w:rFonts w:ascii="Verdana" w:hAnsi="Verdana" w:cs="Arial"/>
          <w:i/>
          <w:sz w:val="18"/>
          <w:szCs w:val="18"/>
        </w:rPr>
        <w:t>[UWAGA</w:t>
      </w:r>
      <w:r>
        <w:rPr>
          <w:rFonts w:ascii="Verdana" w:hAnsi="Verdana" w:cs="Arial"/>
          <w:i/>
          <w:sz w:val="18"/>
          <w:szCs w:val="18"/>
        </w:rPr>
        <w:t xml:space="preserve">: ust. 2 </w:t>
      </w:r>
      <w:r w:rsidRPr="00FE0D8D">
        <w:rPr>
          <w:rFonts w:ascii="Verdana" w:hAnsi="Verdana" w:cs="Arial"/>
          <w:i/>
          <w:sz w:val="18"/>
          <w:szCs w:val="18"/>
        </w:rPr>
        <w:t>zastosować tylko wtedy, gdy zamawiający prze</w:t>
      </w:r>
      <w:r>
        <w:rPr>
          <w:rFonts w:ascii="Verdana" w:hAnsi="Verdana" w:cs="Arial"/>
          <w:i/>
          <w:sz w:val="18"/>
          <w:szCs w:val="18"/>
        </w:rPr>
        <w:t>widział wykluczenie wykonawcy z </w:t>
      </w:r>
      <w:r w:rsidRPr="00FE0D8D">
        <w:rPr>
          <w:rFonts w:ascii="Verdana" w:hAnsi="Verdana" w:cs="Arial"/>
          <w:i/>
          <w:sz w:val="18"/>
          <w:szCs w:val="18"/>
        </w:rPr>
        <w:t>postępowania na podstawie ww. przepisu</w:t>
      </w:r>
      <w:r w:rsidR="00F352BD">
        <w:rPr>
          <w:rFonts w:ascii="Verdana" w:hAnsi="Verdana" w:cs="Arial"/>
          <w:i/>
          <w:sz w:val="18"/>
          <w:szCs w:val="18"/>
        </w:rPr>
        <w:t xml:space="preserve"> </w:t>
      </w:r>
      <w:r w:rsidRPr="00FE0D8D">
        <w:rPr>
          <w:rFonts w:ascii="Verdana" w:hAnsi="Verdana" w:cs="Arial"/>
          <w:i/>
          <w:sz w:val="18"/>
          <w:szCs w:val="18"/>
        </w:rPr>
        <w:t>art. 24 ust. 5 ustawy Pzp]</w:t>
      </w:r>
    </w:p>
    <w:p w:rsidR="008076E0" w:rsidRDefault="008076E0" w:rsidP="00535D7D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:rsidR="00876197" w:rsidRPr="00B3005F" w:rsidRDefault="00876197" w:rsidP="00535D7D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1599"/>
        <w:gridCol w:w="4071"/>
      </w:tblGrid>
      <w:tr w:rsidR="008076E0" w:rsidRPr="00B3005F" w:rsidTr="00B66140">
        <w:trPr>
          <w:trHeight w:val="609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8076E0" w:rsidRPr="00B3005F" w:rsidRDefault="008076E0" w:rsidP="00535D7D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005F">
              <w:rPr>
                <w:rFonts w:ascii="Verdana" w:hAnsi="Verdana"/>
                <w:sz w:val="16"/>
                <w:szCs w:val="16"/>
              </w:rPr>
              <w:t>(miejsce, data)</w:t>
            </w:r>
          </w:p>
        </w:tc>
        <w:tc>
          <w:tcPr>
            <w:tcW w:w="1599" w:type="dxa"/>
          </w:tcPr>
          <w:p w:rsidR="008076E0" w:rsidRPr="00B3005F" w:rsidRDefault="008076E0" w:rsidP="00535D7D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8076E0" w:rsidRPr="00B3005F" w:rsidRDefault="008076E0" w:rsidP="00535D7D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005F">
              <w:rPr>
                <w:rFonts w:ascii="Verdana" w:hAnsi="Verdana"/>
                <w:sz w:val="16"/>
                <w:szCs w:val="16"/>
              </w:rPr>
              <w:t>(podpis)</w:t>
            </w:r>
          </w:p>
        </w:tc>
      </w:tr>
    </w:tbl>
    <w:p w:rsidR="008076E0" w:rsidRDefault="008076E0" w:rsidP="00535D7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:rsidR="00876197" w:rsidRDefault="00876197" w:rsidP="00535D7D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876197">
        <w:rPr>
          <w:rFonts w:ascii="Verdana" w:hAnsi="Verdana"/>
          <w:sz w:val="18"/>
          <w:szCs w:val="18"/>
        </w:rPr>
        <w:t xml:space="preserve">Oświadczam, że zachodzą w stosunku do mnie podstawy wykluczenia z postępowania na podstawie art. …………. ustawy Pzp (podać mającą zastosowanie podstawę wykluczenia spośród wymienionych w art. 24 ust. 1 pkt 13-14, 16-20 </w:t>
      </w:r>
      <w:r>
        <w:rPr>
          <w:rFonts w:ascii="Verdana" w:hAnsi="Verdana"/>
          <w:sz w:val="18"/>
          <w:szCs w:val="18"/>
        </w:rPr>
        <w:t>lub art. 24 ust. 5 ustawy Pzp).</w:t>
      </w:r>
    </w:p>
    <w:p w:rsidR="00876197" w:rsidRPr="00876197" w:rsidRDefault="00876197" w:rsidP="00535D7D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876197">
        <w:rPr>
          <w:rFonts w:ascii="Verdana" w:hAnsi="Verdana"/>
          <w:sz w:val="18"/>
          <w:szCs w:val="18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……………………….</w:t>
      </w:r>
    </w:p>
    <w:p w:rsidR="00876197" w:rsidRDefault="00876197" w:rsidP="00535D7D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:rsidR="00876197" w:rsidRPr="00B3005F" w:rsidRDefault="00876197" w:rsidP="00535D7D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1599"/>
        <w:gridCol w:w="4071"/>
      </w:tblGrid>
      <w:tr w:rsidR="00876197" w:rsidRPr="00B3005F" w:rsidTr="00B66140">
        <w:trPr>
          <w:trHeight w:val="609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876197" w:rsidRPr="00B3005F" w:rsidRDefault="00876197" w:rsidP="00535D7D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005F">
              <w:rPr>
                <w:rFonts w:ascii="Verdana" w:hAnsi="Verdana"/>
                <w:sz w:val="16"/>
                <w:szCs w:val="16"/>
              </w:rPr>
              <w:t>(miejsce, data)</w:t>
            </w:r>
          </w:p>
        </w:tc>
        <w:tc>
          <w:tcPr>
            <w:tcW w:w="1599" w:type="dxa"/>
          </w:tcPr>
          <w:p w:rsidR="00876197" w:rsidRPr="00B3005F" w:rsidRDefault="00876197" w:rsidP="00535D7D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876197" w:rsidRPr="00B3005F" w:rsidRDefault="00876197" w:rsidP="00535D7D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005F">
              <w:rPr>
                <w:rFonts w:ascii="Verdana" w:hAnsi="Verdana"/>
                <w:sz w:val="16"/>
                <w:szCs w:val="16"/>
              </w:rPr>
              <w:t>(podpis)</w:t>
            </w:r>
          </w:p>
        </w:tc>
      </w:tr>
    </w:tbl>
    <w:p w:rsidR="00876197" w:rsidRDefault="00876197" w:rsidP="00535D7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:rsidR="008076E0" w:rsidRPr="00AB4150" w:rsidRDefault="00876197" w:rsidP="00535D7D">
      <w:pPr>
        <w:shd w:val="clear" w:color="auto" w:fill="BFBFBF" w:themeFill="background1" w:themeFillShade="BF"/>
        <w:spacing w:before="120" w:after="120" w:line="276" w:lineRule="auto"/>
        <w:jc w:val="both"/>
        <w:rPr>
          <w:rFonts w:ascii="Verdana" w:hAnsi="Verdana" w:cs="Arial"/>
          <w:b/>
          <w:sz w:val="18"/>
          <w:szCs w:val="18"/>
        </w:rPr>
      </w:pPr>
      <w:r w:rsidRPr="00876197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8076E0" w:rsidRDefault="00876197" w:rsidP="00535D7D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  <w:r w:rsidRPr="00876197">
        <w:rPr>
          <w:rFonts w:ascii="Verdana" w:hAnsi="Verdana" w:cs="Arial"/>
          <w:sz w:val="18"/>
          <w:szCs w:val="18"/>
        </w:rPr>
        <w:t>Oświadczam, że następujący/e podmiot/y, na którego/ych zasoby powołuję się w niniejszym postępowaniu, tj.:</w:t>
      </w:r>
    </w:p>
    <w:p w:rsidR="008076E0" w:rsidRDefault="008076E0" w:rsidP="00535D7D">
      <w:pPr>
        <w:tabs>
          <w:tab w:val="left" w:pos="567"/>
        </w:tabs>
        <w:spacing w:line="276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1.</w:t>
      </w:r>
      <w:r>
        <w:rPr>
          <w:rFonts w:ascii="Verdana" w:hAnsi="Verdana" w:cs="Arial"/>
          <w:sz w:val="18"/>
          <w:szCs w:val="18"/>
        </w:rPr>
        <w:tab/>
      </w:r>
      <w:r w:rsidRPr="00AB4150">
        <w:rPr>
          <w:rFonts w:ascii="Verdana" w:hAnsi="Verdana" w:cs="Arial"/>
          <w:sz w:val="18"/>
          <w:szCs w:val="18"/>
        </w:rPr>
        <w:t>……………………………………………………………………….</w:t>
      </w:r>
    </w:p>
    <w:p w:rsidR="008076E0" w:rsidRPr="00AB4150" w:rsidRDefault="008076E0" w:rsidP="00535D7D">
      <w:pPr>
        <w:spacing w:line="276" w:lineRule="auto"/>
        <w:ind w:left="1418"/>
        <w:rPr>
          <w:rFonts w:ascii="Verdana" w:hAnsi="Verdana" w:cs="Arial"/>
          <w:i/>
          <w:sz w:val="18"/>
          <w:szCs w:val="18"/>
        </w:rPr>
      </w:pPr>
      <w:r w:rsidRPr="00AB4150">
        <w:rPr>
          <w:rFonts w:ascii="Verdana" w:hAnsi="Verdana" w:cs="Arial"/>
          <w:i/>
          <w:sz w:val="18"/>
          <w:szCs w:val="18"/>
        </w:rPr>
        <w:t>(wskazać podmiot)</w:t>
      </w:r>
    </w:p>
    <w:p w:rsidR="008076E0" w:rsidRDefault="008076E0" w:rsidP="00535D7D">
      <w:pPr>
        <w:tabs>
          <w:tab w:val="left" w:pos="567"/>
        </w:tabs>
        <w:spacing w:line="276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2.</w:t>
      </w:r>
      <w:r>
        <w:rPr>
          <w:rFonts w:ascii="Verdana" w:hAnsi="Verdana" w:cs="Arial"/>
          <w:sz w:val="18"/>
          <w:szCs w:val="18"/>
        </w:rPr>
        <w:tab/>
      </w:r>
      <w:r w:rsidRPr="00AB4150">
        <w:rPr>
          <w:rFonts w:ascii="Verdana" w:hAnsi="Verdana" w:cs="Arial"/>
          <w:sz w:val="18"/>
          <w:szCs w:val="18"/>
        </w:rPr>
        <w:t>……………………………………………………………………….</w:t>
      </w:r>
    </w:p>
    <w:p w:rsidR="008076E0" w:rsidRPr="00AB4150" w:rsidRDefault="008076E0" w:rsidP="00535D7D">
      <w:pPr>
        <w:spacing w:line="276" w:lineRule="auto"/>
        <w:ind w:left="1418"/>
        <w:rPr>
          <w:rFonts w:ascii="Verdana" w:hAnsi="Verdana" w:cs="Arial"/>
          <w:i/>
          <w:sz w:val="18"/>
          <w:szCs w:val="18"/>
        </w:rPr>
      </w:pPr>
      <w:r w:rsidRPr="00AB4150">
        <w:rPr>
          <w:rFonts w:ascii="Verdana" w:hAnsi="Verdana" w:cs="Arial"/>
          <w:i/>
          <w:sz w:val="18"/>
          <w:szCs w:val="18"/>
        </w:rPr>
        <w:t>(wskazać podmiot)</w:t>
      </w:r>
    </w:p>
    <w:p w:rsidR="008076E0" w:rsidRDefault="00876197" w:rsidP="00535D7D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  <w:r w:rsidRPr="00876197">
        <w:rPr>
          <w:rFonts w:ascii="Verdana" w:hAnsi="Verdana" w:cs="Arial"/>
          <w:sz w:val="18"/>
          <w:szCs w:val="18"/>
        </w:rPr>
        <w:t>nie podlega/ją wykluczeniu z postępowania o udzielenie zamówienia.</w:t>
      </w:r>
    </w:p>
    <w:p w:rsidR="008076E0" w:rsidRDefault="008076E0" w:rsidP="00535D7D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:rsidR="00876197" w:rsidRPr="00B3005F" w:rsidRDefault="00876197" w:rsidP="00535D7D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1599"/>
        <w:gridCol w:w="4071"/>
      </w:tblGrid>
      <w:tr w:rsidR="008076E0" w:rsidRPr="00B3005F" w:rsidTr="00B66140">
        <w:trPr>
          <w:trHeight w:val="609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8076E0" w:rsidRDefault="008076E0" w:rsidP="00535D7D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005F">
              <w:rPr>
                <w:rFonts w:ascii="Verdana" w:hAnsi="Verdana"/>
                <w:sz w:val="16"/>
                <w:szCs w:val="16"/>
              </w:rPr>
              <w:t>(miejsce, data)</w:t>
            </w:r>
          </w:p>
          <w:p w:rsidR="00826538" w:rsidRDefault="00826538" w:rsidP="00535D7D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26538" w:rsidRDefault="00826538" w:rsidP="00535D7D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26538" w:rsidRDefault="00826538" w:rsidP="00535D7D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26538" w:rsidRDefault="00826538" w:rsidP="00535D7D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26538" w:rsidRDefault="00826538" w:rsidP="00E86C1F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  <w:p w:rsidR="00826538" w:rsidRPr="00B3005F" w:rsidRDefault="00826538" w:rsidP="00E86C1F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99" w:type="dxa"/>
          </w:tcPr>
          <w:p w:rsidR="008076E0" w:rsidRPr="00B3005F" w:rsidRDefault="008076E0" w:rsidP="00535D7D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8076E0" w:rsidRDefault="008076E0" w:rsidP="00535D7D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005F">
              <w:rPr>
                <w:rFonts w:ascii="Verdana" w:hAnsi="Verdana"/>
                <w:sz w:val="16"/>
                <w:szCs w:val="16"/>
              </w:rPr>
              <w:t>(podpis)</w:t>
            </w:r>
          </w:p>
          <w:p w:rsidR="00826538" w:rsidRDefault="00826538" w:rsidP="00535D7D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26538" w:rsidRDefault="00826538" w:rsidP="00535D7D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26538" w:rsidRDefault="00826538" w:rsidP="00535D7D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26538" w:rsidRDefault="00826538" w:rsidP="00535D7D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26538" w:rsidRPr="00B3005F" w:rsidRDefault="00826538" w:rsidP="00535D7D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876197" w:rsidRPr="00AB4150" w:rsidRDefault="00933B8A" w:rsidP="00535D7D">
      <w:pPr>
        <w:shd w:val="clear" w:color="auto" w:fill="BFBFBF" w:themeFill="background1" w:themeFillShade="BF"/>
        <w:spacing w:before="120" w:after="120" w:line="276" w:lineRule="auto"/>
        <w:jc w:val="both"/>
        <w:rPr>
          <w:rFonts w:ascii="Verdana" w:hAnsi="Verdana" w:cs="Arial"/>
          <w:b/>
          <w:sz w:val="18"/>
          <w:szCs w:val="18"/>
        </w:rPr>
      </w:pPr>
      <w:r w:rsidRPr="00933B8A">
        <w:rPr>
          <w:rFonts w:ascii="Verdana" w:hAnsi="Verdana" w:cs="Arial"/>
          <w:b/>
          <w:sz w:val="18"/>
          <w:szCs w:val="18"/>
        </w:rPr>
        <w:lastRenderedPageBreak/>
        <w:t>OŚWIADCZENIE DOTYCZĄCE PODWYKONAWCY NIEBĘDĄCEGO PODMIOTEM, NA KTÓREGO ZASOBY POWOŁUJE SIĘ WYKONAWCA:</w:t>
      </w:r>
    </w:p>
    <w:p w:rsidR="00876197" w:rsidRPr="00876197" w:rsidRDefault="00876197" w:rsidP="00535D7D">
      <w:pPr>
        <w:spacing w:after="120" w:line="276" w:lineRule="auto"/>
        <w:jc w:val="both"/>
        <w:rPr>
          <w:rFonts w:ascii="Verdana" w:hAnsi="Verdana"/>
          <w:i/>
          <w:sz w:val="18"/>
          <w:szCs w:val="18"/>
        </w:rPr>
      </w:pPr>
      <w:r w:rsidRPr="00876197">
        <w:rPr>
          <w:rFonts w:ascii="Verdana" w:hAnsi="Verdana"/>
          <w:i/>
          <w:sz w:val="18"/>
          <w:szCs w:val="18"/>
        </w:rPr>
        <w:t xml:space="preserve">[UWAGA: </w:t>
      </w:r>
      <w:r>
        <w:rPr>
          <w:rFonts w:ascii="Verdana" w:hAnsi="Verdana"/>
          <w:i/>
          <w:sz w:val="18"/>
          <w:szCs w:val="18"/>
        </w:rPr>
        <w:t xml:space="preserve">należy </w:t>
      </w:r>
      <w:r w:rsidRPr="00876197">
        <w:rPr>
          <w:rFonts w:ascii="Verdana" w:hAnsi="Verdana"/>
          <w:i/>
          <w:sz w:val="18"/>
          <w:szCs w:val="18"/>
        </w:rPr>
        <w:t>zastosować tylko wtedy, gdy zamawiający przewidział możliwość, o której mowa w art. 25a ust. 5 pkt 2 ustawy Pzp]</w:t>
      </w:r>
    </w:p>
    <w:p w:rsidR="00876197" w:rsidRPr="000A3CD3" w:rsidRDefault="00876197" w:rsidP="00535D7D">
      <w:pPr>
        <w:spacing w:line="276" w:lineRule="auto"/>
        <w:jc w:val="both"/>
        <w:rPr>
          <w:rFonts w:ascii="Verdana" w:hAnsi="Verdana" w:cs="Arial"/>
          <w:sz w:val="21"/>
          <w:szCs w:val="21"/>
        </w:rPr>
      </w:pPr>
      <w:r w:rsidRPr="000A3CD3">
        <w:rPr>
          <w:rFonts w:ascii="Verdana" w:hAnsi="Verdana" w:cs="Arial"/>
          <w:sz w:val="21"/>
          <w:szCs w:val="21"/>
        </w:rPr>
        <w:t>Oświadczam, że następujący/e podmiot/y, będący/e podwykonawcą/ami:</w:t>
      </w:r>
    </w:p>
    <w:p w:rsidR="00876197" w:rsidRDefault="00876197" w:rsidP="00535D7D">
      <w:pPr>
        <w:tabs>
          <w:tab w:val="left" w:pos="567"/>
        </w:tabs>
        <w:spacing w:line="276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1.</w:t>
      </w:r>
      <w:r>
        <w:rPr>
          <w:rFonts w:ascii="Verdana" w:hAnsi="Verdana" w:cs="Arial"/>
          <w:sz w:val="18"/>
          <w:szCs w:val="18"/>
        </w:rPr>
        <w:tab/>
      </w:r>
      <w:r w:rsidRPr="00AB4150">
        <w:rPr>
          <w:rFonts w:ascii="Verdana" w:hAnsi="Verdana" w:cs="Arial"/>
          <w:sz w:val="18"/>
          <w:szCs w:val="18"/>
        </w:rPr>
        <w:t>…………………………………………………………</w:t>
      </w: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………………………………………………………………………………….</w:t>
      </w:r>
      <w:r w:rsidRPr="00AB4150">
        <w:rPr>
          <w:rFonts w:ascii="Verdana" w:hAnsi="Verdana" w:cs="Arial"/>
          <w:sz w:val="18"/>
          <w:szCs w:val="18"/>
        </w:rPr>
        <w:t>…………….</w:t>
      </w:r>
    </w:p>
    <w:p w:rsidR="00876197" w:rsidRPr="00AB4150" w:rsidRDefault="00876197" w:rsidP="00535D7D">
      <w:pPr>
        <w:spacing w:line="276" w:lineRule="auto"/>
        <w:ind w:left="1418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>(</w:t>
      </w:r>
      <w:r>
        <w:rPr>
          <w:rFonts w:ascii="Arial" w:hAnsi="Arial" w:cs="Arial"/>
          <w:i/>
          <w:sz w:val="16"/>
          <w:szCs w:val="16"/>
        </w:rPr>
        <w:t>po</w:t>
      </w:r>
      <w:r w:rsidRPr="000817F4">
        <w:rPr>
          <w:rFonts w:ascii="Arial" w:hAnsi="Arial" w:cs="Arial"/>
          <w:i/>
          <w:sz w:val="16"/>
          <w:szCs w:val="16"/>
        </w:rPr>
        <w:t>dać pełną nazwę/firmę, adres, a także w zależności od podmiotu: NIP, KRS/CEiDG</w:t>
      </w:r>
      <w:r w:rsidRPr="00AB4150">
        <w:rPr>
          <w:rFonts w:ascii="Verdana" w:hAnsi="Verdana" w:cs="Arial"/>
          <w:i/>
          <w:sz w:val="18"/>
          <w:szCs w:val="18"/>
        </w:rPr>
        <w:t>)</w:t>
      </w:r>
    </w:p>
    <w:p w:rsidR="00606B23" w:rsidRDefault="00606B23" w:rsidP="00535D7D">
      <w:pPr>
        <w:tabs>
          <w:tab w:val="left" w:pos="567"/>
        </w:tabs>
        <w:spacing w:line="276" w:lineRule="auto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2.</w:t>
      </w:r>
      <w:r>
        <w:rPr>
          <w:rFonts w:ascii="Verdana" w:hAnsi="Verdana" w:cs="Arial"/>
          <w:sz w:val="18"/>
          <w:szCs w:val="18"/>
        </w:rPr>
        <w:tab/>
      </w:r>
      <w:r w:rsidRPr="00AB4150">
        <w:rPr>
          <w:rFonts w:ascii="Verdana" w:hAnsi="Verdana" w:cs="Arial"/>
          <w:sz w:val="18"/>
          <w:szCs w:val="18"/>
        </w:rPr>
        <w:t>…………………………………………………………</w:t>
      </w: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………………………………………………………………………………….</w:t>
      </w:r>
      <w:r w:rsidRPr="00AB4150">
        <w:rPr>
          <w:rFonts w:ascii="Verdana" w:hAnsi="Verdana" w:cs="Arial"/>
          <w:sz w:val="18"/>
          <w:szCs w:val="18"/>
        </w:rPr>
        <w:t>…………….</w:t>
      </w:r>
    </w:p>
    <w:p w:rsidR="00606B23" w:rsidRPr="00AB4150" w:rsidRDefault="00606B23" w:rsidP="00535D7D">
      <w:pPr>
        <w:spacing w:line="276" w:lineRule="auto"/>
        <w:ind w:left="1418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>(</w:t>
      </w:r>
      <w:r>
        <w:rPr>
          <w:rFonts w:ascii="Arial" w:hAnsi="Arial" w:cs="Arial"/>
          <w:i/>
          <w:sz w:val="16"/>
          <w:szCs w:val="16"/>
        </w:rPr>
        <w:t>po</w:t>
      </w:r>
      <w:r w:rsidRPr="000817F4">
        <w:rPr>
          <w:rFonts w:ascii="Arial" w:hAnsi="Arial" w:cs="Arial"/>
          <w:i/>
          <w:sz w:val="16"/>
          <w:szCs w:val="16"/>
        </w:rPr>
        <w:t>dać pełną nazwę/firmę, adres, a także w zależności od podmiotu: NIP, KRS/CEiDG</w:t>
      </w:r>
      <w:r w:rsidRPr="00AB4150">
        <w:rPr>
          <w:rFonts w:ascii="Verdana" w:hAnsi="Verdana" w:cs="Arial"/>
          <w:i/>
          <w:sz w:val="18"/>
          <w:szCs w:val="18"/>
        </w:rPr>
        <w:t>)</w:t>
      </w:r>
    </w:p>
    <w:p w:rsidR="00876197" w:rsidRPr="000A3CD3" w:rsidRDefault="00876197" w:rsidP="00535D7D">
      <w:pPr>
        <w:spacing w:line="276" w:lineRule="auto"/>
        <w:jc w:val="both"/>
        <w:rPr>
          <w:rFonts w:ascii="Verdana" w:hAnsi="Verdana" w:cs="Arial"/>
          <w:sz w:val="21"/>
          <w:szCs w:val="21"/>
        </w:rPr>
      </w:pPr>
      <w:r w:rsidRPr="000A3CD3">
        <w:rPr>
          <w:rFonts w:ascii="Verdana" w:hAnsi="Verdana" w:cs="Arial"/>
          <w:sz w:val="21"/>
          <w:szCs w:val="21"/>
        </w:rPr>
        <w:t>nie podlega/ą wykluczeniu z postępowania o udzielenie zamówienia.</w:t>
      </w:r>
    </w:p>
    <w:p w:rsidR="00876197" w:rsidRDefault="00876197" w:rsidP="00535D7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:rsidR="00606B23" w:rsidRPr="00B3005F" w:rsidRDefault="00606B23" w:rsidP="00535D7D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1599"/>
        <w:gridCol w:w="4071"/>
      </w:tblGrid>
      <w:tr w:rsidR="00606B23" w:rsidRPr="00B3005F" w:rsidTr="00B66140">
        <w:trPr>
          <w:trHeight w:val="609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606B23" w:rsidRPr="00B3005F" w:rsidRDefault="00606B23" w:rsidP="00535D7D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005F">
              <w:rPr>
                <w:rFonts w:ascii="Verdana" w:hAnsi="Verdana"/>
                <w:sz w:val="16"/>
                <w:szCs w:val="16"/>
              </w:rPr>
              <w:t>(miejsce, data)</w:t>
            </w:r>
          </w:p>
        </w:tc>
        <w:tc>
          <w:tcPr>
            <w:tcW w:w="1599" w:type="dxa"/>
          </w:tcPr>
          <w:p w:rsidR="00606B23" w:rsidRPr="00B3005F" w:rsidRDefault="00606B23" w:rsidP="00535D7D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606B23" w:rsidRPr="00B3005F" w:rsidRDefault="00606B23" w:rsidP="00535D7D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B3005F">
              <w:rPr>
                <w:rFonts w:ascii="Verdana" w:hAnsi="Verdana"/>
                <w:sz w:val="16"/>
                <w:szCs w:val="16"/>
              </w:rPr>
              <w:t>(podpis)</w:t>
            </w:r>
          </w:p>
        </w:tc>
      </w:tr>
    </w:tbl>
    <w:p w:rsidR="00606B23" w:rsidRDefault="00606B23" w:rsidP="00535D7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:rsidR="00876197" w:rsidRDefault="00876197" w:rsidP="00535D7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:rsidR="00B66140" w:rsidRDefault="00B66140" w:rsidP="00535D7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:rsidR="00B66140" w:rsidRDefault="00B66140" w:rsidP="00535D7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:rsidR="00B66140" w:rsidRDefault="00B66140" w:rsidP="00535D7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:rsidR="00B66140" w:rsidRDefault="00B66140" w:rsidP="00535D7D">
      <w:pPr>
        <w:spacing w:line="276" w:lineRule="auto"/>
        <w:jc w:val="both"/>
        <w:rPr>
          <w:rFonts w:ascii="Verdana" w:hAnsi="Verdana"/>
          <w:sz w:val="18"/>
          <w:szCs w:val="18"/>
        </w:rPr>
        <w:sectPr w:rsidR="00B66140" w:rsidSect="00933B8A">
          <w:headerReference w:type="default" r:id="rId11"/>
          <w:pgSz w:w="11906" w:h="16838" w:code="9"/>
          <w:pgMar w:top="1418" w:right="567" w:bottom="1134" w:left="851" w:header="709" w:footer="709" w:gutter="0"/>
          <w:pgNumType w:start="1"/>
          <w:cols w:space="708"/>
          <w:docGrid w:linePitch="360"/>
        </w:sectPr>
      </w:pPr>
    </w:p>
    <w:p w:rsidR="00E86C1F" w:rsidRDefault="00D80B7C" w:rsidP="00E86C1F">
      <w:pPr>
        <w:spacing w:line="276" w:lineRule="auto"/>
        <w:rPr>
          <w:rFonts w:ascii="Verdana" w:hAnsi="Verdana"/>
          <w:b/>
          <w:sz w:val="18"/>
          <w:szCs w:val="18"/>
        </w:rPr>
      </w:pPr>
      <w:bookmarkStart w:id="1" w:name="_Hlk513586671"/>
      <w:r>
        <w:rPr>
          <w:rFonts w:ascii="Verdana" w:hAnsi="Verdana"/>
          <w:b/>
          <w:sz w:val="18"/>
          <w:szCs w:val="18"/>
        </w:rPr>
        <w:lastRenderedPageBreak/>
        <w:t>IZ.271.60.2019</w:t>
      </w:r>
    </w:p>
    <w:p w:rsidR="00E86C1F" w:rsidRDefault="00E86C1F" w:rsidP="00535D7D">
      <w:pPr>
        <w:spacing w:line="276" w:lineRule="auto"/>
        <w:jc w:val="both"/>
        <w:rPr>
          <w:rFonts w:ascii="Verdana" w:hAnsi="Verdana"/>
          <w:b/>
          <w:sz w:val="18"/>
          <w:szCs w:val="18"/>
        </w:rPr>
      </w:pPr>
    </w:p>
    <w:p w:rsidR="00621BE5" w:rsidRPr="00233077" w:rsidRDefault="00621BE5" w:rsidP="00535D7D">
      <w:pPr>
        <w:spacing w:line="276" w:lineRule="auto"/>
        <w:jc w:val="both"/>
        <w:rPr>
          <w:rFonts w:ascii="Verdana" w:hAnsi="Verdana"/>
          <w:b/>
          <w:sz w:val="18"/>
          <w:szCs w:val="18"/>
        </w:rPr>
      </w:pPr>
      <w:r w:rsidRPr="00233077">
        <w:rPr>
          <w:rFonts w:ascii="Verdana" w:hAnsi="Verdana"/>
          <w:b/>
          <w:sz w:val="18"/>
          <w:szCs w:val="18"/>
        </w:rPr>
        <w:t>WYKONAWCA</w:t>
      </w:r>
    </w:p>
    <w:p w:rsidR="00621BE5" w:rsidRPr="00233077" w:rsidRDefault="00621BE5" w:rsidP="00535D7D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33077">
        <w:rPr>
          <w:rFonts w:ascii="Verdana" w:hAnsi="Verdana"/>
          <w:sz w:val="18"/>
          <w:szCs w:val="18"/>
        </w:rPr>
        <w:t>Nazwa i siedziba Wykonawcy (w przypadku oferty wspólnej podać Wykonawców składających ofertę wspólną oraz Pełnomocnika):...............................................................................................</w:t>
      </w:r>
    </w:p>
    <w:p w:rsidR="00621BE5" w:rsidRPr="00233077" w:rsidRDefault="00621BE5" w:rsidP="00535D7D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33077">
        <w:rPr>
          <w:rFonts w:ascii="Verdana" w:hAnsi="Verdana"/>
          <w:sz w:val="18"/>
          <w:szCs w:val="18"/>
        </w:rPr>
        <w:t>Adres: .....................................................................................</w:t>
      </w:r>
    </w:p>
    <w:p w:rsidR="00621BE5" w:rsidRPr="00233077" w:rsidRDefault="00621BE5" w:rsidP="00535D7D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33077">
        <w:rPr>
          <w:rFonts w:ascii="Verdana" w:hAnsi="Verdana"/>
          <w:sz w:val="18"/>
          <w:szCs w:val="18"/>
        </w:rPr>
        <w:t>NIP: …………………………………................………………………………</w:t>
      </w:r>
    </w:p>
    <w:p w:rsidR="00621BE5" w:rsidRPr="00233077" w:rsidRDefault="00621BE5" w:rsidP="00535D7D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33077">
        <w:rPr>
          <w:rFonts w:ascii="Verdana" w:hAnsi="Verdana"/>
          <w:sz w:val="18"/>
          <w:szCs w:val="18"/>
        </w:rPr>
        <w:t>FAX i e-mail, na który zamawiający ma przesyłać korespondencję .......................................</w:t>
      </w:r>
    </w:p>
    <w:p w:rsidR="00621BE5" w:rsidRPr="00233077" w:rsidRDefault="00621BE5" w:rsidP="00535D7D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:rsidR="00621BE5" w:rsidRPr="00E86C1F" w:rsidRDefault="00621BE5" w:rsidP="00E86C1F">
      <w:pPr>
        <w:spacing w:after="120" w:line="276" w:lineRule="auto"/>
        <w:jc w:val="center"/>
        <w:rPr>
          <w:rFonts w:ascii="Verdana" w:hAnsi="Verdana"/>
          <w:b/>
          <w:sz w:val="18"/>
          <w:szCs w:val="18"/>
        </w:rPr>
      </w:pPr>
      <w:r w:rsidRPr="00E86C1F">
        <w:rPr>
          <w:rFonts w:ascii="Verdana" w:hAnsi="Verdana"/>
          <w:b/>
          <w:sz w:val="18"/>
          <w:szCs w:val="18"/>
        </w:rPr>
        <w:t>OŚWIADCZENIE</w:t>
      </w:r>
    </w:p>
    <w:p w:rsidR="00B66140" w:rsidRDefault="00C029A5" w:rsidP="00535D7D">
      <w:p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</w:r>
      <w:r w:rsidR="00B66140" w:rsidRPr="00B66140">
        <w:rPr>
          <w:rFonts w:ascii="Verdana" w:hAnsi="Verdana"/>
          <w:sz w:val="18"/>
          <w:szCs w:val="18"/>
        </w:rPr>
        <w:t>W celu potwierdzenia spełniania warunków udziału w postępowaniu lub kryteriów selekcji dotyczących</w:t>
      </w:r>
      <w:r w:rsidR="00B66140">
        <w:rPr>
          <w:rFonts w:ascii="Verdana" w:hAnsi="Verdana"/>
          <w:sz w:val="18"/>
          <w:szCs w:val="18"/>
        </w:rPr>
        <w:t>:</w:t>
      </w:r>
    </w:p>
    <w:p w:rsidR="00621BE5" w:rsidRPr="00AE1696" w:rsidRDefault="00B66140" w:rsidP="003E4FD7">
      <w:pPr>
        <w:pStyle w:val="Akapitzlist"/>
        <w:numPr>
          <w:ilvl w:val="0"/>
          <w:numId w:val="4"/>
        </w:numPr>
        <w:tabs>
          <w:tab w:val="left" w:pos="709"/>
        </w:tabs>
        <w:spacing w:line="276" w:lineRule="auto"/>
        <w:jc w:val="both"/>
        <w:rPr>
          <w:rFonts w:ascii="Verdana" w:hAnsi="Verdana"/>
          <w:b/>
          <w:sz w:val="18"/>
          <w:szCs w:val="18"/>
        </w:rPr>
      </w:pPr>
      <w:r w:rsidRPr="00AE1696">
        <w:rPr>
          <w:rFonts w:ascii="Verdana" w:hAnsi="Verdana"/>
          <w:b/>
          <w:sz w:val="18"/>
          <w:szCs w:val="18"/>
        </w:rPr>
        <w:t>sytuacji ekonomicznej lub finansowej</w:t>
      </w:r>
      <w:r w:rsidR="00621BE5" w:rsidRPr="00AE1696">
        <w:rPr>
          <w:rFonts w:ascii="Verdana" w:hAnsi="Verdana"/>
          <w:b/>
          <w:sz w:val="18"/>
          <w:szCs w:val="18"/>
        </w:rPr>
        <w:t>:</w:t>
      </w:r>
    </w:p>
    <w:p w:rsidR="00E86C1F" w:rsidRDefault="00B66140" w:rsidP="00E86C1F">
      <w:pPr>
        <w:pStyle w:val="Akapitzlist"/>
        <w:numPr>
          <w:ilvl w:val="0"/>
          <w:numId w:val="5"/>
        </w:numPr>
        <w:tabs>
          <w:tab w:val="left" w:pos="1134"/>
        </w:tabs>
        <w:spacing w:line="276" w:lineRule="auto"/>
        <w:ind w:left="1134" w:hanging="425"/>
        <w:jc w:val="both"/>
        <w:rPr>
          <w:rFonts w:ascii="Verdana" w:hAnsi="Verdana"/>
          <w:sz w:val="18"/>
          <w:szCs w:val="18"/>
        </w:rPr>
      </w:pPr>
      <w:r w:rsidRPr="003A1120">
        <w:rPr>
          <w:rFonts w:ascii="Verdana" w:hAnsi="Verdana"/>
          <w:sz w:val="18"/>
          <w:szCs w:val="18"/>
        </w:rPr>
        <w:t xml:space="preserve">oświadczam, że </w:t>
      </w:r>
      <w:r w:rsidR="00826538">
        <w:rPr>
          <w:rFonts w:ascii="Verdana" w:hAnsi="Verdana"/>
          <w:sz w:val="18"/>
          <w:szCs w:val="18"/>
        </w:rPr>
        <w:t xml:space="preserve">posiadam ubezpieczenie odpowiedzialności cywilnej, w zakresie prowadzonej działalności związanej z przedmiotem zamówienia, </w:t>
      </w:r>
    </w:p>
    <w:p w:rsidR="00E86C1F" w:rsidRDefault="00E86C1F" w:rsidP="00E86C1F">
      <w:pPr>
        <w:tabs>
          <w:tab w:val="left" w:pos="1134"/>
        </w:tabs>
        <w:spacing w:line="276" w:lineRule="auto"/>
        <w:ind w:left="709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Pr="00E86C1F">
        <w:rPr>
          <w:rFonts w:ascii="Verdana" w:hAnsi="Verdana"/>
          <w:sz w:val="18"/>
          <w:szCs w:val="18"/>
        </w:rPr>
        <w:t xml:space="preserve">- </w:t>
      </w:r>
      <w:r w:rsidRPr="00E86C1F">
        <w:rPr>
          <w:rFonts w:ascii="Verdana" w:hAnsi="Verdana"/>
          <w:b/>
          <w:sz w:val="18"/>
          <w:szCs w:val="18"/>
        </w:rPr>
        <w:t>dla części I</w:t>
      </w:r>
      <w:r w:rsidRPr="00E86C1F">
        <w:rPr>
          <w:rFonts w:ascii="Verdana" w:hAnsi="Verdana"/>
          <w:sz w:val="18"/>
          <w:szCs w:val="18"/>
        </w:rPr>
        <w:t xml:space="preserve"> na sumę gwarancyjną </w:t>
      </w:r>
      <w:r>
        <w:rPr>
          <w:rFonts w:ascii="Verdana" w:hAnsi="Verdana"/>
          <w:sz w:val="18"/>
          <w:szCs w:val="18"/>
        </w:rPr>
        <w:t xml:space="preserve">……………………………………zł </w:t>
      </w:r>
      <w:r w:rsidRPr="00E86C1F">
        <w:rPr>
          <w:rFonts w:ascii="Verdana" w:hAnsi="Verdana"/>
          <w:sz w:val="14"/>
          <w:szCs w:val="14"/>
        </w:rPr>
        <w:t>(gdy wykonawca składa ofertę na część I)</w:t>
      </w:r>
    </w:p>
    <w:p w:rsidR="00E86C1F" w:rsidRDefault="00E86C1F" w:rsidP="00E86C1F">
      <w:pPr>
        <w:tabs>
          <w:tab w:val="left" w:pos="1134"/>
        </w:tabs>
        <w:spacing w:line="276" w:lineRule="auto"/>
        <w:ind w:left="709"/>
        <w:jc w:val="both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8"/>
          <w:szCs w:val="18"/>
        </w:rPr>
        <w:tab/>
      </w:r>
      <w:r w:rsidRPr="00E86C1F">
        <w:rPr>
          <w:rFonts w:ascii="Verdana" w:hAnsi="Verdana"/>
          <w:sz w:val="18"/>
          <w:szCs w:val="18"/>
        </w:rPr>
        <w:t xml:space="preserve">- </w:t>
      </w:r>
      <w:r w:rsidRPr="00E86C1F">
        <w:rPr>
          <w:rFonts w:ascii="Verdana" w:hAnsi="Verdana"/>
          <w:b/>
          <w:sz w:val="18"/>
          <w:szCs w:val="18"/>
        </w:rPr>
        <w:t>dla części II</w:t>
      </w:r>
      <w:r w:rsidRPr="00E86C1F">
        <w:rPr>
          <w:rFonts w:ascii="Verdana" w:hAnsi="Verdana"/>
          <w:sz w:val="18"/>
          <w:szCs w:val="18"/>
        </w:rPr>
        <w:t xml:space="preserve"> na sumę gwarancyjną </w:t>
      </w:r>
      <w:r>
        <w:rPr>
          <w:rFonts w:ascii="Verdana" w:hAnsi="Verdana"/>
          <w:sz w:val="18"/>
          <w:szCs w:val="18"/>
        </w:rPr>
        <w:t xml:space="preserve">……………………………………zł </w:t>
      </w:r>
      <w:r w:rsidRPr="00E86C1F">
        <w:rPr>
          <w:rFonts w:ascii="Verdana" w:hAnsi="Verdana"/>
          <w:sz w:val="14"/>
          <w:szCs w:val="14"/>
        </w:rPr>
        <w:t xml:space="preserve">(gdy wykonawca składa ofertę na część </w:t>
      </w:r>
      <w:r>
        <w:rPr>
          <w:rFonts w:ascii="Verdana" w:hAnsi="Verdana"/>
          <w:sz w:val="14"/>
          <w:szCs w:val="14"/>
        </w:rPr>
        <w:t>I</w:t>
      </w:r>
      <w:r w:rsidRPr="00E86C1F">
        <w:rPr>
          <w:rFonts w:ascii="Verdana" w:hAnsi="Verdana"/>
          <w:sz w:val="14"/>
          <w:szCs w:val="14"/>
        </w:rPr>
        <w:t>I)</w:t>
      </w:r>
    </w:p>
    <w:p w:rsidR="00ED323C" w:rsidRDefault="00ED323C" w:rsidP="00ED323C">
      <w:pPr>
        <w:tabs>
          <w:tab w:val="left" w:pos="1134"/>
        </w:tabs>
        <w:spacing w:line="276" w:lineRule="auto"/>
        <w:ind w:left="709"/>
        <w:jc w:val="both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8"/>
          <w:szCs w:val="18"/>
        </w:rPr>
        <w:tab/>
      </w:r>
      <w:r w:rsidRPr="00E86C1F">
        <w:rPr>
          <w:rFonts w:ascii="Verdana" w:hAnsi="Verdana"/>
          <w:sz w:val="18"/>
          <w:szCs w:val="18"/>
        </w:rPr>
        <w:t xml:space="preserve">- </w:t>
      </w:r>
      <w:r w:rsidRPr="00E86C1F">
        <w:rPr>
          <w:rFonts w:ascii="Verdana" w:hAnsi="Verdana"/>
          <w:b/>
          <w:sz w:val="18"/>
          <w:szCs w:val="18"/>
        </w:rPr>
        <w:t>dla części II</w:t>
      </w:r>
      <w:r>
        <w:rPr>
          <w:rFonts w:ascii="Verdana" w:hAnsi="Verdana"/>
          <w:b/>
          <w:sz w:val="18"/>
          <w:szCs w:val="18"/>
        </w:rPr>
        <w:t>I</w:t>
      </w:r>
      <w:r w:rsidRPr="00E86C1F">
        <w:rPr>
          <w:rFonts w:ascii="Verdana" w:hAnsi="Verdana"/>
          <w:sz w:val="18"/>
          <w:szCs w:val="18"/>
        </w:rPr>
        <w:t xml:space="preserve"> na sumę gwarancyjną </w:t>
      </w:r>
      <w:r>
        <w:rPr>
          <w:rFonts w:ascii="Verdana" w:hAnsi="Verdana"/>
          <w:sz w:val="18"/>
          <w:szCs w:val="18"/>
        </w:rPr>
        <w:t xml:space="preserve">……………………………………zł </w:t>
      </w:r>
      <w:r w:rsidRPr="00E86C1F">
        <w:rPr>
          <w:rFonts w:ascii="Verdana" w:hAnsi="Verdana"/>
          <w:sz w:val="14"/>
          <w:szCs w:val="14"/>
        </w:rPr>
        <w:t xml:space="preserve">(gdy wykonawca składa ofertę na część </w:t>
      </w:r>
      <w:r>
        <w:rPr>
          <w:rFonts w:ascii="Verdana" w:hAnsi="Verdana"/>
          <w:sz w:val="14"/>
          <w:szCs w:val="14"/>
        </w:rPr>
        <w:t>I</w:t>
      </w:r>
      <w:r w:rsidRPr="00E86C1F">
        <w:rPr>
          <w:rFonts w:ascii="Verdana" w:hAnsi="Verdana"/>
          <w:sz w:val="14"/>
          <w:szCs w:val="14"/>
        </w:rPr>
        <w:t>I</w:t>
      </w:r>
      <w:r>
        <w:rPr>
          <w:rFonts w:ascii="Verdana" w:hAnsi="Verdana"/>
          <w:sz w:val="14"/>
          <w:szCs w:val="14"/>
        </w:rPr>
        <w:t>I</w:t>
      </w:r>
      <w:r w:rsidRPr="00E86C1F">
        <w:rPr>
          <w:rFonts w:ascii="Verdana" w:hAnsi="Verdana"/>
          <w:sz w:val="14"/>
          <w:szCs w:val="14"/>
        </w:rPr>
        <w:t>)</w:t>
      </w:r>
    </w:p>
    <w:p w:rsidR="00ED323C" w:rsidRPr="00ED323C" w:rsidRDefault="00ED323C" w:rsidP="00ED323C">
      <w:pPr>
        <w:tabs>
          <w:tab w:val="left" w:pos="1134"/>
        </w:tabs>
        <w:spacing w:line="276" w:lineRule="auto"/>
        <w:ind w:left="709"/>
        <w:jc w:val="both"/>
        <w:rPr>
          <w:rFonts w:ascii="Verdana" w:hAnsi="Verdana"/>
          <w:sz w:val="14"/>
          <w:szCs w:val="14"/>
        </w:rPr>
      </w:pPr>
      <w:r>
        <w:rPr>
          <w:rFonts w:ascii="Verdana" w:hAnsi="Verdana"/>
          <w:sz w:val="18"/>
          <w:szCs w:val="18"/>
        </w:rPr>
        <w:tab/>
      </w:r>
      <w:r w:rsidRPr="00E86C1F">
        <w:rPr>
          <w:rFonts w:ascii="Verdana" w:hAnsi="Verdana"/>
          <w:sz w:val="18"/>
          <w:szCs w:val="18"/>
        </w:rPr>
        <w:t xml:space="preserve">- </w:t>
      </w:r>
      <w:r w:rsidRPr="00E86C1F">
        <w:rPr>
          <w:rFonts w:ascii="Verdana" w:hAnsi="Verdana"/>
          <w:b/>
          <w:sz w:val="18"/>
          <w:szCs w:val="18"/>
        </w:rPr>
        <w:t>dla części I</w:t>
      </w:r>
      <w:r>
        <w:rPr>
          <w:rFonts w:ascii="Verdana" w:hAnsi="Verdana"/>
          <w:b/>
          <w:sz w:val="18"/>
          <w:szCs w:val="18"/>
        </w:rPr>
        <w:t>V</w:t>
      </w:r>
      <w:r w:rsidRPr="00E86C1F">
        <w:rPr>
          <w:rFonts w:ascii="Verdana" w:hAnsi="Verdana"/>
          <w:sz w:val="18"/>
          <w:szCs w:val="18"/>
        </w:rPr>
        <w:t xml:space="preserve"> na sumę gwarancyjną </w:t>
      </w:r>
      <w:r>
        <w:rPr>
          <w:rFonts w:ascii="Verdana" w:hAnsi="Verdana"/>
          <w:sz w:val="18"/>
          <w:szCs w:val="18"/>
        </w:rPr>
        <w:t xml:space="preserve">……………………………………zł </w:t>
      </w:r>
      <w:r w:rsidRPr="00E86C1F">
        <w:rPr>
          <w:rFonts w:ascii="Verdana" w:hAnsi="Verdana"/>
          <w:sz w:val="14"/>
          <w:szCs w:val="14"/>
        </w:rPr>
        <w:t xml:space="preserve">(gdy wykonawca składa ofertę na część </w:t>
      </w:r>
      <w:r>
        <w:rPr>
          <w:rFonts w:ascii="Verdana" w:hAnsi="Verdana"/>
          <w:sz w:val="14"/>
          <w:szCs w:val="14"/>
        </w:rPr>
        <w:t>IV</w:t>
      </w:r>
      <w:r w:rsidRPr="00E86C1F">
        <w:rPr>
          <w:rFonts w:ascii="Verdana" w:hAnsi="Verdana"/>
          <w:sz w:val="14"/>
          <w:szCs w:val="14"/>
        </w:rPr>
        <w:t>)</w:t>
      </w:r>
    </w:p>
    <w:p w:rsidR="00E86C1F" w:rsidRPr="003A1120" w:rsidRDefault="00E86C1F" w:rsidP="00E86C1F">
      <w:pPr>
        <w:pStyle w:val="Akapitzlist"/>
        <w:tabs>
          <w:tab w:val="left" w:pos="1134"/>
        </w:tabs>
        <w:spacing w:line="276" w:lineRule="auto"/>
        <w:ind w:left="1134"/>
        <w:jc w:val="both"/>
        <w:rPr>
          <w:rFonts w:ascii="Verdana" w:hAnsi="Verdana"/>
          <w:sz w:val="18"/>
          <w:szCs w:val="18"/>
        </w:rPr>
      </w:pPr>
    </w:p>
    <w:p w:rsidR="00AE1696" w:rsidRPr="00AE1696" w:rsidRDefault="00AE1696" w:rsidP="00AE1696">
      <w:pPr>
        <w:pStyle w:val="Akapitzlist"/>
        <w:numPr>
          <w:ilvl w:val="0"/>
          <w:numId w:val="4"/>
        </w:numPr>
        <w:tabs>
          <w:tab w:val="left" w:pos="709"/>
        </w:tabs>
        <w:spacing w:line="276" w:lineRule="auto"/>
        <w:jc w:val="both"/>
        <w:rPr>
          <w:rFonts w:ascii="Verdana" w:hAnsi="Verdana"/>
          <w:sz w:val="18"/>
          <w:szCs w:val="18"/>
        </w:rPr>
      </w:pPr>
      <w:r w:rsidRPr="00AE1696">
        <w:rPr>
          <w:rFonts w:ascii="Verdana" w:hAnsi="Verdana"/>
          <w:b/>
          <w:color w:val="000000"/>
          <w:sz w:val="18"/>
        </w:rPr>
        <w:t>zdolności</w:t>
      </w:r>
      <w:r w:rsidRPr="00AE1696">
        <w:rPr>
          <w:rFonts w:ascii="Verdana" w:hAnsi="Verdana"/>
          <w:b/>
          <w:sz w:val="18"/>
          <w:szCs w:val="18"/>
        </w:rPr>
        <w:t xml:space="preserve"> technicznej lub zawodowej</w:t>
      </w:r>
      <w:r w:rsidRPr="00AE1696">
        <w:rPr>
          <w:rFonts w:ascii="Verdana" w:hAnsi="Verdana"/>
          <w:sz w:val="18"/>
          <w:szCs w:val="18"/>
        </w:rPr>
        <w:t xml:space="preserve"> oświadczam, że:</w:t>
      </w:r>
    </w:p>
    <w:p w:rsidR="00B36EC9" w:rsidRPr="002C3A83" w:rsidRDefault="00B36EC9" w:rsidP="002C3A83">
      <w:pPr>
        <w:pStyle w:val="Akapitzlist"/>
        <w:numPr>
          <w:ilvl w:val="0"/>
          <w:numId w:val="26"/>
        </w:numPr>
        <w:tabs>
          <w:tab w:val="left" w:pos="1418"/>
        </w:tabs>
        <w:spacing w:line="276" w:lineRule="auto"/>
        <w:ind w:left="1134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2C3A83">
        <w:rPr>
          <w:rFonts w:ascii="Verdana" w:hAnsi="Verdana"/>
          <w:color w:val="000000" w:themeColor="text1"/>
          <w:sz w:val="18"/>
          <w:szCs w:val="18"/>
        </w:rPr>
        <w:t>Zamawiający wymaga, aby wykonawca zrealizował, nie wcześniej niż w okresie ostatnich 5 lat przed upływem terminu składania ofert, a jeżeli okres prowadzenia działalności jest krótszy – w tym okresie:</w:t>
      </w:r>
    </w:p>
    <w:p w:rsidR="002835F8" w:rsidRDefault="002835F8" w:rsidP="002835F8">
      <w:pPr>
        <w:pStyle w:val="Akapitzlist"/>
        <w:tabs>
          <w:tab w:val="left" w:pos="1701"/>
        </w:tabs>
        <w:spacing w:line="276" w:lineRule="auto"/>
        <w:ind w:left="162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- </w:t>
      </w:r>
      <w:r w:rsidRPr="00695C39">
        <w:rPr>
          <w:rFonts w:ascii="Verdana" w:hAnsi="Verdana"/>
          <w:b/>
          <w:sz w:val="18"/>
          <w:szCs w:val="18"/>
        </w:rPr>
        <w:t>dla części I</w:t>
      </w:r>
      <w:r>
        <w:rPr>
          <w:rFonts w:ascii="Verdana" w:hAnsi="Verdana"/>
          <w:b/>
          <w:sz w:val="18"/>
          <w:szCs w:val="18"/>
        </w:rPr>
        <w:t>, II, III</w:t>
      </w:r>
      <w:r>
        <w:rPr>
          <w:rFonts w:ascii="Verdana" w:hAnsi="Verdana"/>
          <w:color w:val="000000" w:themeColor="text1"/>
          <w:sz w:val="18"/>
          <w:szCs w:val="18"/>
        </w:rPr>
        <w:t xml:space="preserve">  </w:t>
      </w:r>
      <w:r w:rsidR="000D5E88">
        <w:rPr>
          <w:rFonts w:ascii="Verdana" w:hAnsi="Verdana"/>
          <w:color w:val="000000" w:themeColor="text1"/>
          <w:sz w:val="18"/>
          <w:szCs w:val="18"/>
        </w:rPr>
        <w:t>zadania</w:t>
      </w:r>
      <w:r>
        <w:rPr>
          <w:rFonts w:ascii="Verdana" w:hAnsi="Verdana"/>
          <w:color w:val="000000" w:themeColor="text1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o łącznej wartości nie mniejszej niż </w:t>
      </w:r>
      <w:r>
        <w:rPr>
          <w:rFonts w:ascii="Verdana" w:hAnsi="Verdana"/>
          <w:b/>
          <w:sz w:val="18"/>
          <w:szCs w:val="18"/>
        </w:rPr>
        <w:t>2</w:t>
      </w:r>
      <w:r w:rsidRPr="00853FDA">
        <w:rPr>
          <w:rFonts w:ascii="Verdana" w:hAnsi="Verdana"/>
          <w:b/>
          <w:sz w:val="18"/>
          <w:szCs w:val="18"/>
        </w:rPr>
        <w:t>00.000,00 zł</w:t>
      </w:r>
      <w:r>
        <w:rPr>
          <w:rFonts w:ascii="Verdana" w:hAnsi="Verdana"/>
          <w:sz w:val="18"/>
          <w:szCs w:val="18"/>
        </w:rPr>
        <w:t xml:space="preserve"> (słownie: dwieście tysięcy złotych)</w:t>
      </w:r>
    </w:p>
    <w:p w:rsidR="002835F8" w:rsidRDefault="002835F8" w:rsidP="002835F8">
      <w:pPr>
        <w:pStyle w:val="Akapitzlist"/>
        <w:tabs>
          <w:tab w:val="left" w:pos="1701"/>
        </w:tabs>
        <w:spacing w:line="276" w:lineRule="auto"/>
        <w:ind w:left="162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 zakresu: kształtowania/tworzenia/urządzania terenów zielonych lub parków z małą architekturą i infrastrukturą;</w:t>
      </w:r>
    </w:p>
    <w:p w:rsidR="002835F8" w:rsidRDefault="002835F8" w:rsidP="002835F8">
      <w:pPr>
        <w:pStyle w:val="Akapitzlist"/>
        <w:tabs>
          <w:tab w:val="left" w:pos="1701"/>
        </w:tabs>
        <w:spacing w:line="276" w:lineRule="auto"/>
        <w:ind w:left="162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- </w:t>
      </w:r>
      <w:r>
        <w:rPr>
          <w:rFonts w:ascii="Verdana" w:hAnsi="Verdana"/>
          <w:b/>
          <w:sz w:val="18"/>
          <w:szCs w:val="18"/>
        </w:rPr>
        <w:t xml:space="preserve">dla części IV </w:t>
      </w:r>
      <w:r w:rsidR="000D5E88">
        <w:rPr>
          <w:rFonts w:ascii="Verdana" w:hAnsi="Verdana"/>
          <w:color w:val="000000" w:themeColor="text1"/>
          <w:sz w:val="18"/>
          <w:szCs w:val="18"/>
        </w:rPr>
        <w:t>zadania</w:t>
      </w:r>
      <w:r>
        <w:rPr>
          <w:rFonts w:ascii="Verdana" w:hAnsi="Verdana"/>
          <w:color w:val="000000" w:themeColor="text1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o łącznej wartości nie mniejszej niż </w:t>
      </w:r>
      <w:r>
        <w:rPr>
          <w:rFonts w:ascii="Verdana" w:hAnsi="Verdana"/>
          <w:b/>
          <w:sz w:val="18"/>
          <w:szCs w:val="18"/>
        </w:rPr>
        <w:t>300</w:t>
      </w:r>
      <w:r w:rsidRPr="00853FDA">
        <w:rPr>
          <w:rFonts w:ascii="Verdana" w:hAnsi="Verdana"/>
          <w:b/>
          <w:sz w:val="18"/>
          <w:szCs w:val="18"/>
        </w:rPr>
        <w:t>.000,00 zł</w:t>
      </w:r>
      <w:r>
        <w:rPr>
          <w:rFonts w:ascii="Verdana" w:hAnsi="Verdana"/>
          <w:sz w:val="18"/>
          <w:szCs w:val="18"/>
        </w:rPr>
        <w:t xml:space="preserve"> (słownie: trzysta  tysięcy złotych)</w:t>
      </w:r>
    </w:p>
    <w:p w:rsidR="00600960" w:rsidRPr="002835F8" w:rsidRDefault="002835F8" w:rsidP="002835F8">
      <w:pPr>
        <w:pStyle w:val="Akapitzlist"/>
        <w:tabs>
          <w:tab w:val="left" w:pos="1701"/>
        </w:tabs>
        <w:spacing w:line="276" w:lineRule="auto"/>
        <w:ind w:left="162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 zakresu: kształtowania/tworzenia/urządzania terenów zielonych lub parków z małą architekturą /infrastrukturą.</w:t>
      </w:r>
    </w:p>
    <w:p w:rsidR="00AE1696" w:rsidRPr="00600960" w:rsidRDefault="00AE1696" w:rsidP="00600960">
      <w:pPr>
        <w:pStyle w:val="Akapitzlist"/>
        <w:tabs>
          <w:tab w:val="left" w:pos="1701"/>
        </w:tabs>
        <w:spacing w:line="276" w:lineRule="auto"/>
        <w:ind w:left="1134"/>
        <w:jc w:val="both"/>
        <w:rPr>
          <w:rFonts w:ascii="Verdana" w:hAnsi="Verdana"/>
          <w:sz w:val="18"/>
          <w:szCs w:val="18"/>
        </w:rPr>
      </w:pPr>
      <w:r w:rsidRPr="00600960">
        <w:rPr>
          <w:rFonts w:ascii="Verdana" w:hAnsi="Verdana"/>
          <w:b/>
          <w:sz w:val="18"/>
          <w:szCs w:val="18"/>
          <w:u w:val="single"/>
        </w:rPr>
        <w:t>Załączam wykaz</w:t>
      </w:r>
      <w:r w:rsidRPr="00600960">
        <w:rPr>
          <w:rFonts w:ascii="Verdana" w:hAnsi="Verdana"/>
          <w:sz w:val="18"/>
          <w:szCs w:val="18"/>
        </w:rPr>
        <w:t xml:space="preserve"> robót budowlanych zawierających informację o ilości robót, datach realizacji, zamawiających na rz</w:t>
      </w:r>
      <w:r w:rsidR="00EB02C6" w:rsidRPr="00600960">
        <w:rPr>
          <w:rFonts w:ascii="Verdana" w:hAnsi="Verdana"/>
          <w:sz w:val="18"/>
          <w:szCs w:val="18"/>
        </w:rPr>
        <w:t xml:space="preserve">ecz których zrealizowano roboty wraz z potwierdzeniem </w:t>
      </w:r>
      <w:r w:rsidR="00E85578" w:rsidRPr="00600960">
        <w:rPr>
          <w:rFonts w:ascii="Verdana" w:hAnsi="Verdana"/>
          <w:sz w:val="18"/>
          <w:szCs w:val="18"/>
        </w:rPr>
        <w:t>(referencje bądź inne dokumenty)</w:t>
      </w:r>
    </w:p>
    <w:p w:rsidR="00AE1696" w:rsidRPr="009B45D1" w:rsidRDefault="00AE1696" w:rsidP="00AE1696">
      <w:pPr>
        <w:pStyle w:val="Akapitzlist"/>
        <w:tabs>
          <w:tab w:val="left" w:pos="1701"/>
        </w:tabs>
        <w:spacing w:line="276" w:lineRule="auto"/>
        <w:ind w:left="1134"/>
        <w:jc w:val="both"/>
        <w:rPr>
          <w:rFonts w:ascii="Verdana" w:hAnsi="Verdana"/>
          <w:sz w:val="18"/>
          <w:szCs w:val="18"/>
        </w:rPr>
      </w:pPr>
    </w:p>
    <w:p w:rsidR="00AE1696" w:rsidRPr="00BF4EB5" w:rsidRDefault="00AE1696" w:rsidP="00AE1696">
      <w:pPr>
        <w:pStyle w:val="Akapitzlist"/>
        <w:numPr>
          <w:ilvl w:val="0"/>
          <w:numId w:val="26"/>
        </w:numPr>
        <w:tabs>
          <w:tab w:val="left" w:pos="1418"/>
        </w:tabs>
        <w:spacing w:line="276" w:lineRule="auto"/>
        <w:ind w:left="1134"/>
        <w:jc w:val="both"/>
        <w:rPr>
          <w:rFonts w:ascii="Verdana" w:hAnsi="Verdana"/>
          <w:color w:val="000000" w:themeColor="text1"/>
          <w:sz w:val="18"/>
          <w:szCs w:val="18"/>
        </w:rPr>
      </w:pPr>
      <w:r w:rsidRPr="00BF4EB5">
        <w:rPr>
          <w:rFonts w:ascii="Verdana" w:hAnsi="Verdana"/>
          <w:color w:val="000000" w:themeColor="text1"/>
          <w:sz w:val="18"/>
          <w:szCs w:val="18"/>
        </w:rPr>
        <w:t>Zamawiający wymaga, aby wykonawca skierował do realizacji zamówienia publicznego następujące osoby:</w:t>
      </w:r>
    </w:p>
    <w:p w:rsidR="00AE1696" w:rsidRDefault="00AE1696" w:rsidP="00AE1696">
      <w:pPr>
        <w:pStyle w:val="Akapitzlist"/>
        <w:tabs>
          <w:tab w:val="left" w:pos="1418"/>
        </w:tabs>
        <w:spacing w:line="276" w:lineRule="auto"/>
        <w:ind w:left="1134"/>
        <w:jc w:val="both"/>
        <w:rPr>
          <w:rFonts w:ascii="Verdana" w:hAnsi="Verdana"/>
          <w:sz w:val="18"/>
          <w:szCs w:val="18"/>
        </w:rPr>
      </w:pPr>
      <w:r w:rsidRPr="0038307B">
        <w:rPr>
          <w:rFonts w:ascii="Verdana" w:hAnsi="Verdana"/>
          <w:b/>
          <w:sz w:val="18"/>
          <w:szCs w:val="18"/>
        </w:rPr>
        <w:t>- Kierownik Budowy</w:t>
      </w:r>
      <w:r w:rsidRPr="0038307B">
        <w:rPr>
          <w:rFonts w:ascii="Verdana" w:hAnsi="Verdana"/>
          <w:sz w:val="18"/>
          <w:szCs w:val="18"/>
        </w:rPr>
        <w:t xml:space="preserve"> – doświadczenie zawodowe</w:t>
      </w:r>
      <w:r w:rsidRPr="0038307B">
        <w:rPr>
          <w:rFonts w:ascii="Verdana" w:hAnsi="Verdana"/>
          <w:sz w:val="18"/>
          <w:szCs w:val="18"/>
          <w:vertAlign w:val="superscript"/>
        </w:rPr>
        <w:t xml:space="preserve"> </w:t>
      </w:r>
      <w:r w:rsidRPr="0038307B">
        <w:rPr>
          <w:rFonts w:ascii="Verdana" w:hAnsi="Verdana"/>
          <w:sz w:val="18"/>
          <w:szCs w:val="18"/>
        </w:rPr>
        <w:t>co najmniej</w:t>
      </w:r>
      <w:r w:rsidR="00E85578">
        <w:rPr>
          <w:rFonts w:ascii="Verdana" w:hAnsi="Verdana"/>
          <w:sz w:val="18"/>
          <w:szCs w:val="18"/>
        </w:rPr>
        <w:t xml:space="preserve"> </w:t>
      </w:r>
      <w:r w:rsidR="00E85578">
        <w:rPr>
          <w:rFonts w:ascii="Verdana" w:hAnsi="Verdana"/>
          <w:b/>
          <w:sz w:val="18"/>
          <w:szCs w:val="18"/>
        </w:rPr>
        <w:t xml:space="preserve">……. </w:t>
      </w:r>
      <w:r w:rsidRPr="0038307B">
        <w:rPr>
          <w:rFonts w:ascii="Verdana" w:hAnsi="Verdana"/>
          <w:b/>
          <w:sz w:val="18"/>
          <w:szCs w:val="18"/>
        </w:rPr>
        <w:t>lata</w:t>
      </w:r>
      <w:r w:rsidRPr="0038307B">
        <w:rPr>
          <w:rFonts w:ascii="Verdana" w:hAnsi="Verdana"/>
          <w:sz w:val="18"/>
          <w:szCs w:val="18"/>
        </w:rPr>
        <w:t xml:space="preserve">, uprawnienia budowlane do kierowania robotami budowlanymi </w:t>
      </w:r>
      <w:r w:rsidRPr="0038307B">
        <w:rPr>
          <w:rFonts w:ascii="Verdana" w:hAnsi="Verdana"/>
          <w:b/>
          <w:sz w:val="18"/>
          <w:szCs w:val="18"/>
        </w:rPr>
        <w:t>w specjalności konstrukcyjno-budowlanej</w:t>
      </w:r>
      <w:r w:rsidRPr="0038307B">
        <w:rPr>
          <w:rFonts w:ascii="Verdana" w:hAnsi="Verdana"/>
          <w:sz w:val="18"/>
          <w:szCs w:val="18"/>
        </w:rPr>
        <w:t xml:space="preserve"> bez ograniczeń lub inne odpowiadające im uprawnienia wydane na podstawie obowiązujących przepisów,</w:t>
      </w:r>
    </w:p>
    <w:p w:rsidR="00AE1696" w:rsidRDefault="00AE1696" w:rsidP="00AE1696">
      <w:pPr>
        <w:pStyle w:val="Akapitzlist"/>
        <w:tabs>
          <w:tab w:val="left" w:pos="1418"/>
        </w:tabs>
        <w:spacing w:line="276" w:lineRule="auto"/>
        <w:ind w:left="113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38307B">
        <w:rPr>
          <w:rFonts w:ascii="Verdana" w:hAnsi="Verdana"/>
          <w:sz w:val="18"/>
          <w:szCs w:val="18"/>
        </w:rPr>
        <w:t>raz</w:t>
      </w:r>
    </w:p>
    <w:p w:rsidR="00AE1696" w:rsidRDefault="00AE1696" w:rsidP="00AE1696">
      <w:pPr>
        <w:pStyle w:val="Akapitzlist"/>
        <w:tabs>
          <w:tab w:val="left" w:pos="1418"/>
        </w:tabs>
        <w:spacing w:line="276" w:lineRule="auto"/>
        <w:ind w:left="1134"/>
        <w:jc w:val="both"/>
        <w:rPr>
          <w:rFonts w:ascii="Verdana" w:hAnsi="Verdana"/>
          <w:sz w:val="18"/>
          <w:szCs w:val="18"/>
        </w:rPr>
      </w:pPr>
      <w:r w:rsidRPr="0038307B">
        <w:rPr>
          <w:rFonts w:ascii="Verdana" w:hAnsi="Verdana"/>
          <w:b/>
          <w:sz w:val="18"/>
          <w:szCs w:val="18"/>
        </w:rPr>
        <w:t>- osoba posiadająca wykształcenie co najmniej średnie kierunkowe</w:t>
      </w:r>
      <w:r w:rsidRPr="0038307B">
        <w:rPr>
          <w:rFonts w:ascii="Verdana" w:hAnsi="Verdana"/>
          <w:sz w:val="18"/>
          <w:szCs w:val="18"/>
        </w:rPr>
        <w:t xml:space="preserve">: kształtowanie terenów zielonych lub architektura krajobrazu lub ogrodnictwo lub biologia lub leśnictwo lub rolnictwo oraz posiadającą minimum </w:t>
      </w:r>
      <w:r w:rsidR="00E85578">
        <w:rPr>
          <w:rFonts w:ascii="Verdana" w:hAnsi="Verdana"/>
          <w:b/>
          <w:sz w:val="18"/>
          <w:szCs w:val="18"/>
        </w:rPr>
        <w:t xml:space="preserve">……. </w:t>
      </w:r>
      <w:r w:rsidRPr="0038307B">
        <w:rPr>
          <w:rFonts w:ascii="Verdana" w:hAnsi="Verdana"/>
          <w:b/>
          <w:sz w:val="18"/>
          <w:szCs w:val="18"/>
        </w:rPr>
        <w:t xml:space="preserve"> letnią</w:t>
      </w:r>
      <w:r w:rsidRPr="0038307B">
        <w:rPr>
          <w:rFonts w:ascii="Verdana" w:hAnsi="Verdana"/>
          <w:sz w:val="18"/>
          <w:szCs w:val="18"/>
        </w:rPr>
        <w:t xml:space="preserve"> praktykę przy urządzaniu lub utrzymaniu zieleni. </w:t>
      </w:r>
    </w:p>
    <w:p w:rsidR="00AE1696" w:rsidRDefault="00AE1696" w:rsidP="00AE1696">
      <w:pPr>
        <w:pStyle w:val="Akapitzlist"/>
        <w:tabs>
          <w:tab w:val="left" w:pos="1418"/>
        </w:tabs>
        <w:spacing w:line="276" w:lineRule="auto"/>
        <w:ind w:left="1134"/>
        <w:jc w:val="both"/>
        <w:rPr>
          <w:rFonts w:ascii="Verdana" w:hAnsi="Verdana"/>
          <w:sz w:val="18"/>
          <w:szCs w:val="18"/>
        </w:rPr>
      </w:pPr>
    </w:p>
    <w:p w:rsidR="00AE1696" w:rsidRDefault="00AE1696" w:rsidP="00AE1696">
      <w:pPr>
        <w:pStyle w:val="Akapitzlist"/>
        <w:tabs>
          <w:tab w:val="left" w:pos="1418"/>
        </w:tabs>
        <w:spacing w:line="276" w:lineRule="auto"/>
        <w:ind w:left="1134"/>
        <w:jc w:val="both"/>
        <w:rPr>
          <w:rFonts w:ascii="Verdana" w:hAnsi="Verdana"/>
          <w:sz w:val="18"/>
          <w:szCs w:val="18"/>
        </w:rPr>
      </w:pPr>
      <w:r w:rsidRPr="00E85578">
        <w:rPr>
          <w:rFonts w:ascii="Verdana" w:hAnsi="Verdana"/>
          <w:b/>
          <w:sz w:val="18"/>
          <w:szCs w:val="18"/>
          <w:u w:val="single"/>
        </w:rPr>
        <w:t>Załączam wykaz</w:t>
      </w:r>
      <w:r>
        <w:rPr>
          <w:rFonts w:ascii="Verdana" w:hAnsi="Verdana"/>
          <w:sz w:val="18"/>
          <w:szCs w:val="18"/>
        </w:rPr>
        <w:t xml:space="preserve"> </w:t>
      </w:r>
      <w:r w:rsidR="00E85578">
        <w:rPr>
          <w:rFonts w:ascii="Verdana" w:hAnsi="Verdana"/>
          <w:sz w:val="18"/>
          <w:szCs w:val="18"/>
        </w:rPr>
        <w:t>osób posiadających niezbędne uprawnienia, które będą brały udział w realizacji z potwierdzeniem kwalifikacji zawodowych i doświadczenia.</w:t>
      </w:r>
    </w:p>
    <w:p w:rsidR="002835F8" w:rsidRDefault="002835F8" w:rsidP="00AE1696">
      <w:pPr>
        <w:pStyle w:val="Akapitzlist"/>
        <w:tabs>
          <w:tab w:val="left" w:pos="1418"/>
        </w:tabs>
        <w:spacing w:line="276" w:lineRule="auto"/>
        <w:ind w:left="1134"/>
        <w:jc w:val="both"/>
        <w:rPr>
          <w:rFonts w:ascii="Verdana" w:hAnsi="Verdana"/>
          <w:sz w:val="18"/>
          <w:szCs w:val="18"/>
        </w:rPr>
      </w:pPr>
    </w:p>
    <w:p w:rsidR="00ED323C" w:rsidRDefault="00ED323C" w:rsidP="00ED323C">
      <w:p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2.</w:t>
      </w:r>
      <w:r>
        <w:rPr>
          <w:rFonts w:ascii="Verdana" w:hAnsi="Verdana"/>
          <w:sz w:val="18"/>
          <w:szCs w:val="18"/>
        </w:rPr>
        <w:tab/>
      </w:r>
      <w:r w:rsidRPr="00B66140">
        <w:rPr>
          <w:rFonts w:ascii="Verdana" w:hAnsi="Verdana"/>
          <w:sz w:val="18"/>
          <w:szCs w:val="18"/>
        </w:rPr>
        <w:t xml:space="preserve">W celu </w:t>
      </w:r>
      <w:r>
        <w:rPr>
          <w:rFonts w:ascii="Verdana" w:hAnsi="Verdana"/>
          <w:sz w:val="18"/>
          <w:szCs w:val="18"/>
        </w:rPr>
        <w:t xml:space="preserve">potwierdzenia braku podstaw wykluczenia oświadczam: </w:t>
      </w:r>
    </w:p>
    <w:p w:rsidR="00792C14" w:rsidRDefault="00792C14" w:rsidP="00792C14">
      <w:pPr>
        <w:pStyle w:val="Akapitzlist"/>
        <w:numPr>
          <w:ilvl w:val="0"/>
          <w:numId w:val="39"/>
        </w:numPr>
        <w:tabs>
          <w:tab w:val="left" w:pos="1418"/>
        </w:tabs>
        <w:spacing w:line="276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b</w:t>
      </w:r>
      <w:r w:rsidRPr="00792C14">
        <w:rPr>
          <w:rFonts w:ascii="Verdana" w:hAnsi="Verdana"/>
          <w:sz w:val="18"/>
          <w:szCs w:val="18"/>
        </w:rPr>
        <w:t>o braku wydania wobec wykonawcy prawomocnego wyroku sądu lub ostatecznej decyzji administracyjnej o zaleganiu z uiszczaniem podatków, opłat lub składek na ubezpieczenia społeczne lub zdrowotne albo – w przypadku wydania takiego wyroku lub decyzji – przedkładam dokumenty potwierdzające dokonanie płatności tych należności wraz z ewentualnymi odsetkami lub grzywnami lub zawarcie wiążącego porozumienia w sprawie spłat tych należności;</w:t>
      </w:r>
    </w:p>
    <w:p w:rsidR="00792C14" w:rsidRDefault="00792C14" w:rsidP="00792C14">
      <w:pPr>
        <w:pStyle w:val="Akapitzlist"/>
        <w:numPr>
          <w:ilvl w:val="0"/>
          <w:numId w:val="39"/>
        </w:numPr>
        <w:tabs>
          <w:tab w:val="left" w:pos="1418"/>
        </w:tabs>
        <w:spacing w:line="276" w:lineRule="auto"/>
        <w:jc w:val="both"/>
        <w:rPr>
          <w:rFonts w:ascii="Verdana" w:hAnsi="Verdana"/>
          <w:sz w:val="18"/>
          <w:szCs w:val="18"/>
        </w:rPr>
      </w:pPr>
      <w:r w:rsidRPr="00792C14">
        <w:rPr>
          <w:rFonts w:ascii="Verdana" w:hAnsi="Verdana"/>
          <w:sz w:val="18"/>
          <w:szCs w:val="18"/>
        </w:rPr>
        <w:t>o braku orzeczenia wobec wykonawcy tytułem środka zapobiegawczego zakazu ubiegania się o zamówienia publiczne;</w:t>
      </w:r>
    </w:p>
    <w:p w:rsidR="00792C14" w:rsidRPr="00912446" w:rsidRDefault="00792C14" w:rsidP="00912446">
      <w:pPr>
        <w:tabs>
          <w:tab w:val="left" w:pos="1418"/>
        </w:tabs>
        <w:spacing w:line="276" w:lineRule="auto"/>
        <w:jc w:val="both"/>
        <w:rPr>
          <w:rFonts w:ascii="Verdana" w:hAnsi="Verdana"/>
          <w:sz w:val="18"/>
          <w:szCs w:val="18"/>
        </w:rPr>
      </w:pPr>
    </w:p>
    <w:p w:rsidR="00912446" w:rsidRDefault="00912446" w:rsidP="0068069D">
      <w:pPr>
        <w:spacing w:line="276" w:lineRule="auto"/>
        <w:rPr>
          <w:rFonts w:ascii="Verdana" w:hAnsi="Verdana"/>
          <w:sz w:val="18"/>
          <w:szCs w:val="18"/>
        </w:rPr>
      </w:pPr>
    </w:p>
    <w:p w:rsidR="0068069D" w:rsidRPr="00424DF9" w:rsidRDefault="00D80B7C" w:rsidP="0068069D">
      <w:pPr>
        <w:spacing w:line="276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IZ.271.60</w:t>
      </w:r>
      <w:r w:rsidR="0068069D" w:rsidRPr="00424DF9">
        <w:rPr>
          <w:rFonts w:ascii="Verdana" w:hAnsi="Verdana"/>
          <w:b/>
          <w:sz w:val="18"/>
          <w:szCs w:val="18"/>
        </w:rPr>
        <w:t>.201</w:t>
      </w:r>
      <w:r>
        <w:rPr>
          <w:rFonts w:ascii="Verdana" w:hAnsi="Verdana"/>
          <w:b/>
          <w:sz w:val="18"/>
          <w:szCs w:val="18"/>
        </w:rPr>
        <w:t>9</w:t>
      </w:r>
    </w:p>
    <w:p w:rsidR="0068069D" w:rsidRPr="00424DF9" w:rsidRDefault="0068069D" w:rsidP="0068069D">
      <w:pPr>
        <w:pStyle w:val="Tekstpodstawowy"/>
        <w:jc w:val="left"/>
        <w:rPr>
          <w:rFonts w:ascii="Verdana" w:hAnsi="Verdana"/>
          <w:b w:val="0"/>
          <w:bCs w:val="0"/>
          <w:sz w:val="20"/>
          <w:szCs w:val="20"/>
        </w:rPr>
      </w:pPr>
    </w:p>
    <w:p w:rsidR="0068069D" w:rsidRPr="00424DF9" w:rsidRDefault="0068069D" w:rsidP="0068069D">
      <w:pPr>
        <w:jc w:val="center"/>
        <w:rPr>
          <w:rFonts w:ascii="Verdana" w:hAnsi="Verdana"/>
        </w:rPr>
      </w:pPr>
      <w:r w:rsidRPr="00424DF9">
        <w:rPr>
          <w:rFonts w:ascii="Verdana" w:hAnsi="Verdana" w:cs="Arial"/>
          <w:b/>
          <w:sz w:val="20"/>
          <w:szCs w:val="20"/>
        </w:rPr>
        <w:t>WYKAZ ROBÓT BUDOWLANYCH</w:t>
      </w:r>
    </w:p>
    <w:p w:rsidR="0068069D" w:rsidRPr="00424DF9" w:rsidRDefault="0068069D" w:rsidP="0068069D">
      <w:pPr>
        <w:pStyle w:val="Standardowytekst"/>
        <w:rPr>
          <w:rFonts w:ascii="Verdana" w:hAnsi="Verdana" w:cs="Arial"/>
          <w:bCs/>
        </w:rPr>
      </w:pPr>
    </w:p>
    <w:p w:rsidR="0068069D" w:rsidRPr="00424DF9" w:rsidRDefault="0068069D" w:rsidP="0068069D">
      <w:pPr>
        <w:jc w:val="both"/>
        <w:rPr>
          <w:rFonts w:ascii="Verdana" w:hAnsi="Verdana"/>
        </w:rPr>
      </w:pPr>
      <w:r w:rsidRPr="00424DF9">
        <w:rPr>
          <w:rFonts w:ascii="Verdana" w:hAnsi="Verdana" w:cs="Arial"/>
          <w:bCs/>
          <w:sz w:val="20"/>
          <w:szCs w:val="20"/>
        </w:rPr>
        <w:t xml:space="preserve">Nazwa zadania: </w:t>
      </w:r>
    </w:p>
    <w:p w:rsidR="0068069D" w:rsidRPr="00424DF9" w:rsidRDefault="0068069D" w:rsidP="0068069D">
      <w:pPr>
        <w:jc w:val="center"/>
        <w:rPr>
          <w:rFonts w:ascii="Verdana" w:hAnsi="Verdana" w:cs="Arial"/>
          <w:b/>
          <w:bCs/>
          <w:sz w:val="20"/>
          <w:szCs w:val="20"/>
        </w:rPr>
      </w:pPr>
    </w:p>
    <w:p w:rsidR="0068069D" w:rsidRDefault="00424DF9" w:rsidP="00424DF9">
      <w:pPr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  <w:r w:rsidRPr="00424DF9">
        <w:rPr>
          <w:rFonts w:ascii="Verdana" w:hAnsi="Verdana" w:cs="Arial"/>
          <w:b/>
          <w:bCs/>
          <w:color w:val="000000"/>
          <w:sz w:val="20"/>
          <w:szCs w:val="20"/>
        </w:rPr>
        <w:t>„Rozwój systemu terenów zieleni miasta Bielawa z uwzględ</w:t>
      </w:r>
      <w:r w:rsidR="000A3CD3">
        <w:rPr>
          <w:rFonts w:ascii="Verdana" w:hAnsi="Verdana" w:cs="Arial"/>
          <w:b/>
          <w:bCs/>
          <w:color w:val="000000"/>
          <w:sz w:val="20"/>
          <w:szCs w:val="20"/>
        </w:rPr>
        <w:t>nieniem funkcji ekologicznych i </w:t>
      </w:r>
      <w:r w:rsidRPr="00424DF9">
        <w:rPr>
          <w:rFonts w:ascii="Verdana" w:hAnsi="Verdana" w:cs="Arial"/>
          <w:b/>
          <w:bCs/>
          <w:color w:val="000000"/>
          <w:sz w:val="20"/>
          <w:szCs w:val="20"/>
        </w:rPr>
        <w:t>rekreacyjnych na rzecz poprawy jakości środowiska i życia mieszkańców”</w:t>
      </w:r>
    </w:p>
    <w:p w:rsidR="00424DF9" w:rsidRPr="00424DF9" w:rsidRDefault="00424DF9" w:rsidP="00424DF9">
      <w:pPr>
        <w:jc w:val="center"/>
        <w:rPr>
          <w:rFonts w:ascii="Verdana" w:hAnsi="Verdana" w:cs="Arial"/>
          <w:bCs/>
          <w:sz w:val="20"/>
          <w:szCs w:val="20"/>
        </w:rPr>
      </w:pPr>
    </w:p>
    <w:p w:rsidR="00424DF9" w:rsidRPr="00233077" w:rsidRDefault="00424DF9" w:rsidP="00424DF9">
      <w:pPr>
        <w:spacing w:line="276" w:lineRule="auto"/>
        <w:jc w:val="both"/>
        <w:rPr>
          <w:rFonts w:ascii="Verdana" w:hAnsi="Verdana"/>
          <w:b/>
          <w:sz w:val="18"/>
          <w:szCs w:val="18"/>
        </w:rPr>
      </w:pPr>
      <w:r w:rsidRPr="00233077">
        <w:rPr>
          <w:rFonts w:ascii="Verdana" w:hAnsi="Verdana"/>
          <w:b/>
          <w:sz w:val="18"/>
          <w:szCs w:val="18"/>
        </w:rPr>
        <w:t>WYKONAWCA</w:t>
      </w:r>
    </w:p>
    <w:p w:rsidR="00424DF9" w:rsidRPr="00233077" w:rsidRDefault="00424DF9" w:rsidP="00424DF9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33077">
        <w:rPr>
          <w:rFonts w:ascii="Verdana" w:hAnsi="Verdana"/>
          <w:sz w:val="18"/>
          <w:szCs w:val="18"/>
        </w:rPr>
        <w:t>Nazwa i siedziba Wykonawcy (w przypadku oferty wspólnej podać Wykonawców składających ofertę wspólną oraz Pełnomocnika):...............................................................................................</w:t>
      </w:r>
    </w:p>
    <w:p w:rsidR="00424DF9" w:rsidRPr="00233077" w:rsidRDefault="00424DF9" w:rsidP="00424DF9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33077">
        <w:rPr>
          <w:rFonts w:ascii="Verdana" w:hAnsi="Verdana"/>
          <w:sz w:val="18"/>
          <w:szCs w:val="18"/>
        </w:rPr>
        <w:t>Adres: .....................................................................................</w:t>
      </w:r>
    </w:p>
    <w:p w:rsidR="00424DF9" w:rsidRPr="00233077" w:rsidRDefault="00424DF9" w:rsidP="00424DF9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33077">
        <w:rPr>
          <w:rFonts w:ascii="Verdana" w:hAnsi="Verdana"/>
          <w:sz w:val="18"/>
          <w:szCs w:val="18"/>
        </w:rPr>
        <w:t>NIP: …………………………………................………………………………</w:t>
      </w:r>
    </w:p>
    <w:p w:rsidR="00424DF9" w:rsidRPr="00233077" w:rsidRDefault="00424DF9" w:rsidP="00424DF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p w:rsidR="0068069D" w:rsidRPr="00424DF9" w:rsidRDefault="0068069D" w:rsidP="0068069D">
      <w:pPr>
        <w:rPr>
          <w:rFonts w:ascii="Verdana" w:hAnsi="Verdana" w:cs="Arial"/>
          <w:bCs/>
          <w:sz w:val="20"/>
          <w:szCs w:val="20"/>
        </w:rPr>
      </w:pPr>
    </w:p>
    <w:tbl>
      <w:tblPr>
        <w:tblW w:w="0" w:type="auto"/>
        <w:tblInd w:w="320" w:type="dxa"/>
        <w:tblLayout w:type="fixed"/>
        <w:tblCellMar>
          <w:left w:w="75" w:type="dxa"/>
          <w:right w:w="70" w:type="dxa"/>
        </w:tblCellMar>
        <w:tblLook w:val="0000"/>
      </w:tblPr>
      <w:tblGrid>
        <w:gridCol w:w="596"/>
        <w:gridCol w:w="2361"/>
        <w:gridCol w:w="2165"/>
        <w:gridCol w:w="2813"/>
        <w:gridCol w:w="1640"/>
      </w:tblGrid>
      <w:tr w:rsidR="0068069D" w:rsidRPr="00424DF9" w:rsidTr="0068069D">
        <w:trPr>
          <w:trHeight w:val="567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8069D" w:rsidRPr="00424DF9" w:rsidRDefault="0068069D" w:rsidP="00B50A58">
            <w:pPr>
              <w:jc w:val="center"/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/>
                <w:sz w:val="16"/>
                <w:szCs w:val="16"/>
              </w:rPr>
              <w:t>Lp.</w:t>
            </w:r>
          </w:p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8069D" w:rsidRPr="00424DF9" w:rsidRDefault="0068069D" w:rsidP="00B50A58">
            <w:pPr>
              <w:jc w:val="center"/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/>
                <w:sz w:val="16"/>
                <w:szCs w:val="16"/>
              </w:rPr>
              <w:t>Nazwa zadania i nazwa podmiotu zlecającego zadanie</w:t>
            </w:r>
          </w:p>
        </w:tc>
        <w:tc>
          <w:tcPr>
            <w:tcW w:w="2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8069D" w:rsidRPr="00424DF9" w:rsidRDefault="0068069D" w:rsidP="00B50A58">
            <w:pPr>
              <w:jc w:val="center"/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/>
                <w:sz w:val="16"/>
                <w:szCs w:val="16"/>
              </w:rPr>
              <w:t>Rodzaj robót i miejsce wykonania</w:t>
            </w:r>
          </w:p>
          <w:p w:rsidR="0068069D" w:rsidRPr="00424DF9" w:rsidRDefault="0068069D" w:rsidP="00B50A5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8069D" w:rsidRPr="00424DF9" w:rsidRDefault="0068069D" w:rsidP="00B50A58">
            <w:pPr>
              <w:jc w:val="center"/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/>
                <w:sz w:val="16"/>
                <w:szCs w:val="16"/>
              </w:rPr>
              <w:t>Data</w:t>
            </w:r>
          </w:p>
          <w:p w:rsidR="0068069D" w:rsidRPr="00424DF9" w:rsidRDefault="0068069D" w:rsidP="00B50A58">
            <w:pPr>
              <w:jc w:val="center"/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/>
                <w:sz w:val="16"/>
                <w:szCs w:val="16"/>
              </w:rPr>
              <w:t>realizacji robót</w:t>
            </w:r>
          </w:p>
        </w:tc>
        <w:tc>
          <w:tcPr>
            <w:tcW w:w="1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8069D" w:rsidRPr="00424DF9" w:rsidRDefault="0068069D" w:rsidP="00B50A58">
            <w:pPr>
              <w:jc w:val="center"/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/>
                <w:sz w:val="16"/>
                <w:szCs w:val="16"/>
              </w:rPr>
              <w:t>Doświadczenie</w:t>
            </w:r>
          </w:p>
        </w:tc>
      </w:tr>
      <w:tr w:rsidR="0068069D" w:rsidRPr="00424DF9" w:rsidTr="0068069D">
        <w:trPr>
          <w:trHeight w:val="158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8069D" w:rsidRPr="00424DF9" w:rsidRDefault="0068069D" w:rsidP="00B50A58">
            <w:pPr>
              <w:jc w:val="center"/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[1]</w:t>
            </w:r>
          </w:p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8069D" w:rsidRPr="00424DF9" w:rsidRDefault="0068069D" w:rsidP="00B50A58">
            <w:pPr>
              <w:jc w:val="center"/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[2]</w:t>
            </w:r>
          </w:p>
        </w:tc>
        <w:tc>
          <w:tcPr>
            <w:tcW w:w="2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8069D" w:rsidRPr="00424DF9" w:rsidRDefault="0068069D" w:rsidP="00B50A58">
            <w:pPr>
              <w:jc w:val="center"/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[3]</w:t>
            </w:r>
          </w:p>
        </w:tc>
        <w:tc>
          <w:tcPr>
            <w:tcW w:w="2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8069D" w:rsidRPr="00424DF9" w:rsidRDefault="0068069D" w:rsidP="00B50A58">
            <w:pPr>
              <w:jc w:val="center"/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[4]</w:t>
            </w:r>
          </w:p>
        </w:tc>
        <w:tc>
          <w:tcPr>
            <w:tcW w:w="1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8069D" w:rsidRPr="00424DF9" w:rsidRDefault="0068069D" w:rsidP="00B50A58">
            <w:pPr>
              <w:jc w:val="center"/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[5]</w:t>
            </w:r>
          </w:p>
        </w:tc>
      </w:tr>
      <w:tr w:rsidR="0068069D" w:rsidRPr="00424DF9" w:rsidTr="0068069D">
        <w:trPr>
          <w:trHeight w:val="850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8069D" w:rsidRPr="00424DF9" w:rsidRDefault="0068069D" w:rsidP="00B50A58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1.</w:t>
            </w:r>
          </w:p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8069D" w:rsidRPr="00424DF9" w:rsidRDefault="0068069D" w:rsidP="00B50A58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Nazwa zadania:</w:t>
            </w:r>
          </w:p>
          <w:p w:rsidR="0068069D" w:rsidRPr="00424DF9" w:rsidRDefault="0068069D" w:rsidP="00B50A58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…………………………………</w:t>
            </w:r>
          </w:p>
          <w:p w:rsidR="0068069D" w:rsidRPr="00424DF9" w:rsidRDefault="0068069D" w:rsidP="00B50A58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…………………………………</w:t>
            </w:r>
          </w:p>
          <w:p w:rsidR="0068069D" w:rsidRPr="00424DF9" w:rsidRDefault="0068069D" w:rsidP="00B50A58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…………………………………</w:t>
            </w:r>
          </w:p>
          <w:p w:rsidR="0068069D" w:rsidRPr="00424DF9" w:rsidRDefault="0068069D" w:rsidP="00B50A58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Nazwa podmiotu zlecającego zadanie:</w:t>
            </w:r>
          </w:p>
          <w:p w:rsidR="0068069D" w:rsidRPr="00424DF9" w:rsidRDefault="0068069D" w:rsidP="00B50A58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…………………………………</w:t>
            </w:r>
          </w:p>
          <w:p w:rsidR="0068069D" w:rsidRPr="00424DF9" w:rsidRDefault="0068069D" w:rsidP="00B50A58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…………………………………</w:t>
            </w:r>
          </w:p>
          <w:p w:rsidR="0068069D" w:rsidRPr="00424DF9" w:rsidRDefault="0068069D" w:rsidP="00B50A58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…………………………………</w:t>
            </w:r>
          </w:p>
          <w:p w:rsidR="0068069D" w:rsidRPr="00424DF9" w:rsidRDefault="0068069D" w:rsidP="00B50A58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Tahoma"/>
                <w:i/>
                <w:sz w:val="12"/>
                <w:szCs w:val="12"/>
              </w:rPr>
              <w:t>W przypadku, gdy zamówienie było realizowane na rzecz Zamawiającego wpisać nr umowy</w:t>
            </w:r>
            <w:r w:rsidRPr="00424DF9">
              <w:rPr>
                <w:rFonts w:ascii="Verdana" w:hAnsi="Verdana" w:cs="Tahoma"/>
                <w:bCs/>
                <w:i/>
                <w:sz w:val="12"/>
                <w:szCs w:val="12"/>
              </w:rPr>
              <w:t xml:space="preserve"> **</w:t>
            </w:r>
          </w:p>
          <w:p w:rsidR="0068069D" w:rsidRPr="00424DF9" w:rsidRDefault="0068069D" w:rsidP="00B50A58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Tahoma"/>
                <w:bCs/>
                <w:sz w:val="18"/>
                <w:szCs w:val="18"/>
              </w:rPr>
              <w:t xml:space="preserve">Nr umowy z Gminą Bielawa </w:t>
            </w:r>
          </w:p>
          <w:p w:rsidR="00424DF9" w:rsidRPr="00424DF9" w:rsidRDefault="0068069D" w:rsidP="00B50A58">
            <w:pPr>
              <w:rPr>
                <w:rFonts w:ascii="Verdana" w:hAnsi="Verdana" w:cs="Tahoma"/>
                <w:bCs/>
                <w:sz w:val="18"/>
                <w:szCs w:val="18"/>
              </w:rPr>
            </w:pPr>
            <w:r w:rsidRPr="00424DF9">
              <w:rPr>
                <w:rFonts w:ascii="Verdana" w:hAnsi="Verdana" w:cs="Tahoma"/>
                <w:bCs/>
                <w:sz w:val="18"/>
                <w:szCs w:val="18"/>
              </w:rPr>
              <w:t>……………………………………</w:t>
            </w:r>
          </w:p>
          <w:p w:rsidR="0068069D" w:rsidRPr="00424DF9" w:rsidRDefault="0068069D" w:rsidP="00B50A58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2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8069D" w:rsidRPr="00424DF9" w:rsidRDefault="0068069D" w:rsidP="00B50A58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</w:p>
          <w:p w:rsidR="0068069D" w:rsidRPr="00424DF9" w:rsidRDefault="0068069D" w:rsidP="00B50A58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rodzaj robót</w:t>
            </w:r>
          </w:p>
          <w:p w:rsidR="0068069D" w:rsidRPr="00424DF9" w:rsidRDefault="0068069D" w:rsidP="00B50A58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  <w:p w:rsidR="0068069D" w:rsidRPr="00424DF9" w:rsidRDefault="0068069D" w:rsidP="00B50A58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</w:p>
          <w:p w:rsidR="0068069D" w:rsidRPr="00424DF9" w:rsidRDefault="0068069D" w:rsidP="00B50A58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miejsce wykonania</w:t>
            </w:r>
          </w:p>
          <w:p w:rsidR="0068069D" w:rsidRPr="00424DF9" w:rsidRDefault="0068069D" w:rsidP="00B50A58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2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8069D" w:rsidRPr="00424DF9" w:rsidRDefault="0068069D" w:rsidP="00B50A58">
            <w:pPr>
              <w:pStyle w:val="Tekstpodstawowy"/>
              <w:tabs>
                <w:tab w:val="left" w:pos="348"/>
              </w:tabs>
              <w:rPr>
                <w:rFonts w:ascii="Verdana" w:hAnsi="Verdana"/>
              </w:rPr>
            </w:pPr>
            <w:r w:rsidRPr="00424DF9">
              <w:rPr>
                <w:rFonts w:ascii="Verdana" w:hAnsi="Verdana"/>
                <w:sz w:val="16"/>
                <w:szCs w:val="16"/>
              </w:rPr>
              <w:t>od</w:t>
            </w:r>
          </w:p>
          <w:p w:rsidR="0068069D" w:rsidRPr="00424DF9" w:rsidRDefault="0068069D" w:rsidP="00B50A58">
            <w:pPr>
              <w:pStyle w:val="Tekstpodstawowy"/>
              <w:tabs>
                <w:tab w:val="left" w:pos="348"/>
              </w:tabs>
              <w:rPr>
                <w:rFonts w:ascii="Verdana" w:hAnsi="Verdana"/>
              </w:rPr>
            </w:pPr>
            <w:r w:rsidRPr="00424DF9"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:rsidR="0068069D" w:rsidRPr="00424DF9" w:rsidRDefault="0068069D" w:rsidP="00B50A58">
            <w:pPr>
              <w:pStyle w:val="Tekstpodstawowy"/>
              <w:tabs>
                <w:tab w:val="left" w:pos="348"/>
              </w:tabs>
              <w:jc w:val="center"/>
              <w:rPr>
                <w:rFonts w:ascii="Verdana" w:hAnsi="Verdana"/>
              </w:rPr>
            </w:pPr>
            <w:r w:rsidRPr="00424DF9">
              <w:rPr>
                <w:rFonts w:ascii="Verdana" w:hAnsi="Verdana"/>
                <w:sz w:val="16"/>
                <w:szCs w:val="16"/>
              </w:rPr>
              <w:t>(dzień-miesiąc-rok)</w:t>
            </w:r>
          </w:p>
          <w:p w:rsidR="0068069D" w:rsidRPr="00424DF9" w:rsidRDefault="0068069D" w:rsidP="00B50A58">
            <w:pPr>
              <w:pStyle w:val="Tekstpodstawowy"/>
              <w:tabs>
                <w:tab w:val="left" w:pos="348"/>
              </w:tabs>
              <w:rPr>
                <w:rFonts w:ascii="Verdana" w:hAnsi="Verdana"/>
              </w:rPr>
            </w:pPr>
            <w:r w:rsidRPr="00424DF9">
              <w:rPr>
                <w:rFonts w:ascii="Verdana" w:hAnsi="Verdana"/>
                <w:sz w:val="16"/>
                <w:szCs w:val="16"/>
              </w:rPr>
              <w:t>do</w:t>
            </w:r>
          </w:p>
          <w:p w:rsidR="0068069D" w:rsidRPr="00424DF9" w:rsidRDefault="0068069D" w:rsidP="00B50A58">
            <w:pPr>
              <w:pStyle w:val="Tekstpodstawowy"/>
              <w:tabs>
                <w:tab w:val="left" w:pos="348"/>
              </w:tabs>
              <w:rPr>
                <w:rFonts w:ascii="Verdana" w:hAnsi="Verdana"/>
              </w:rPr>
            </w:pPr>
            <w:r w:rsidRPr="00424DF9"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:rsidR="0068069D" w:rsidRPr="00424DF9" w:rsidRDefault="0068069D" w:rsidP="00B50A58">
            <w:pPr>
              <w:pStyle w:val="Tekstpodstawowy"/>
              <w:tabs>
                <w:tab w:val="left" w:pos="348"/>
              </w:tabs>
              <w:jc w:val="center"/>
              <w:rPr>
                <w:rFonts w:ascii="Verdana" w:hAnsi="Verdana"/>
              </w:rPr>
            </w:pPr>
            <w:r w:rsidRPr="00424DF9">
              <w:rPr>
                <w:rFonts w:ascii="Verdana" w:hAnsi="Verdana"/>
                <w:sz w:val="16"/>
                <w:szCs w:val="16"/>
              </w:rPr>
              <w:t>(dzień-miesiąc-rok)</w:t>
            </w:r>
          </w:p>
        </w:tc>
        <w:tc>
          <w:tcPr>
            <w:tcW w:w="1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8069D" w:rsidRPr="00424DF9" w:rsidRDefault="0068069D" w:rsidP="00B50A58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1) własne*</w:t>
            </w:r>
          </w:p>
          <w:p w:rsidR="0068069D" w:rsidRPr="00424DF9" w:rsidRDefault="0068069D" w:rsidP="00B50A58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lub</w:t>
            </w:r>
          </w:p>
          <w:p w:rsidR="0068069D" w:rsidRPr="00424DF9" w:rsidRDefault="0068069D" w:rsidP="00B50A58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2) innych podmiotów*</w:t>
            </w:r>
          </w:p>
          <w:p w:rsidR="0068069D" w:rsidRPr="00424DF9" w:rsidRDefault="0068069D" w:rsidP="00B50A58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</w:p>
        </w:tc>
      </w:tr>
      <w:tr w:rsidR="00424DF9" w:rsidRPr="00424DF9" w:rsidTr="0068069D">
        <w:trPr>
          <w:trHeight w:val="850"/>
        </w:trPr>
        <w:tc>
          <w:tcPr>
            <w:tcW w:w="5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24DF9" w:rsidRPr="00424DF9" w:rsidRDefault="000A3CD3" w:rsidP="00B50A58">
            <w:pPr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2.</w:t>
            </w:r>
          </w:p>
        </w:tc>
        <w:tc>
          <w:tcPr>
            <w:tcW w:w="2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24DF9" w:rsidRPr="00424DF9" w:rsidRDefault="00424DF9" w:rsidP="00424DF9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Nazwa zadania:</w:t>
            </w:r>
          </w:p>
          <w:p w:rsidR="00424DF9" w:rsidRPr="00424DF9" w:rsidRDefault="00424DF9" w:rsidP="00424DF9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…………………………………</w:t>
            </w:r>
          </w:p>
          <w:p w:rsidR="00424DF9" w:rsidRPr="00424DF9" w:rsidRDefault="00424DF9" w:rsidP="00424DF9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…………………………………</w:t>
            </w:r>
          </w:p>
          <w:p w:rsidR="00424DF9" w:rsidRPr="00424DF9" w:rsidRDefault="00424DF9" w:rsidP="00424DF9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…………………………………</w:t>
            </w:r>
          </w:p>
          <w:p w:rsidR="00424DF9" w:rsidRPr="00424DF9" w:rsidRDefault="00424DF9" w:rsidP="00424DF9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Nazwa podmiotu zlecającego zadanie:</w:t>
            </w:r>
          </w:p>
          <w:p w:rsidR="00424DF9" w:rsidRPr="00424DF9" w:rsidRDefault="00424DF9" w:rsidP="00424DF9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…………………………………</w:t>
            </w:r>
          </w:p>
          <w:p w:rsidR="00424DF9" w:rsidRPr="00424DF9" w:rsidRDefault="00424DF9" w:rsidP="00424DF9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…………………………………</w:t>
            </w:r>
          </w:p>
          <w:p w:rsidR="00424DF9" w:rsidRPr="00424DF9" w:rsidRDefault="00424DF9" w:rsidP="00424DF9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…………………………………</w:t>
            </w:r>
          </w:p>
          <w:p w:rsidR="00424DF9" w:rsidRPr="00424DF9" w:rsidRDefault="00424DF9" w:rsidP="00424DF9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Tahoma"/>
                <w:i/>
                <w:sz w:val="12"/>
                <w:szCs w:val="12"/>
              </w:rPr>
              <w:t>W przypadku, gdy zamówienie było realizowane na rzecz Zamawiającego wpisać nr umowy</w:t>
            </w:r>
            <w:r w:rsidRPr="00424DF9">
              <w:rPr>
                <w:rFonts w:ascii="Verdana" w:hAnsi="Verdana" w:cs="Tahoma"/>
                <w:bCs/>
                <w:i/>
                <w:sz w:val="12"/>
                <w:szCs w:val="12"/>
              </w:rPr>
              <w:t xml:space="preserve"> **</w:t>
            </w:r>
          </w:p>
          <w:p w:rsidR="00424DF9" w:rsidRPr="00424DF9" w:rsidRDefault="00424DF9" w:rsidP="00424DF9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Tahoma"/>
                <w:bCs/>
                <w:sz w:val="18"/>
                <w:szCs w:val="18"/>
              </w:rPr>
              <w:t xml:space="preserve">Nr umowy z Gminą Bielawa </w:t>
            </w:r>
          </w:p>
          <w:p w:rsidR="00424DF9" w:rsidRPr="00424DF9" w:rsidRDefault="00424DF9" w:rsidP="00424DF9">
            <w:pPr>
              <w:rPr>
                <w:rFonts w:ascii="Verdana" w:hAnsi="Verdana" w:cs="Tahoma"/>
                <w:bCs/>
                <w:sz w:val="18"/>
                <w:szCs w:val="18"/>
              </w:rPr>
            </w:pPr>
            <w:r w:rsidRPr="00424DF9">
              <w:rPr>
                <w:rFonts w:ascii="Verdana" w:hAnsi="Verdana" w:cs="Tahoma"/>
                <w:bCs/>
                <w:sz w:val="18"/>
                <w:szCs w:val="18"/>
              </w:rPr>
              <w:t>……………………………………</w:t>
            </w:r>
          </w:p>
          <w:p w:rsidR="00424DF9" w:rsidRPr="00424DF9" w:rsidRDefault="00424DF9" w:rsidP="00B50A58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2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24DF9" w:rsidRPr="00424DF9" w:rsidRDefault="00424DF9" w:rsidP="00424DF9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</w:p>
          <w:p w:rsidR="00424DF9" w:rsidRPr="00424DF9" w:rsidRDefault="00424DF9" w:rsidP="00424DF9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rodzaj robót</w:t>
            </w:r>
          </w:p>
          <w:p w:rsidR="00424DF9" w:rsidRPr="00424DF9" w:rsidRDefault="00424DF9" w:rsidP="00424DF9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  <w:p w:rsidR="00424DF9" w:rsidRPr="00424DF9" w:rsidRDefault="00424DF9" w:rsidP="00424DF9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………………</w:t>
            </w:r>
          </w:p>
          <w:p w:rsidR="00424DF9" w:rsidRPr="00424DF9" w:rsidRDefault="00424DF9" w:rsidP="00424DF9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miejsce wykonania</w:t>
            </w:r>
          </w:p>
          <w:p w:rsidR="00424DF9" w:rsidRPr="00424DF9" w:rsidRDefault="00424DF9" w:rsidP="00B50A58">
            <w:pPr>
              <w:rPr>
                <w:rFonts w:ascii="Verdana" w:hAnsi="Verdana" w:cs="Arial"/>
                <w:bCs/>
                <w:sz w:val="16"/>
                <w:szCs w:val="16"/>
              </w:rPr>
            </w:pPr>
          </w:p>
        </w:tc>
        <w:tc>
          <w:tcPr>
            <w:tcW w:w="28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24DF9" w:rsidRPr="00424DF9" w:rsidRDefault="00424DF9" w:rsidP="00424DF9">
            <w:pPr>
              <w:pStyle w:val="Tekstpodstawowy"/>
              <w:tabs>
                <w:tab w:val="left" w:pos="348"/>
              </w:tabs>
              <w:rPr>
                <w:rFonts w:ascii="Verdana" w:hAnsi="Verdana"/>
              </w:rPr>
            </w:pPr>
          </w:p>
          <w:p w:rsidR="00424DF9" w:rsidRPr="00424DF9" w:rsidRDefault="00424DF9" w:rsidP="00424DF9">
            <w:pPr>
              <w:pStyle w:val="Tekstpodstawowy"/>
              <w:tabs>
                <w:tab w:val="left" w:pos="348"/>
              </w:tabs>
              <w:rPr>
                <w:rFonts w:ascii="Verdana" w:hAnsi="Verdana"/>
              </w:rPr>
            </w:pPr>
            <w:r w:rsidRPr="00424DF9"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:rsidR="00424DF9" w:rsidRPr="00424DF9" w:rsidRDefault="00424DF9" w:rsidP="00424DF9">
            <w:pPr>
              <w:pStyle w:val="Tekstpodstawowy"/>
              <w:tabs>
                <w:tab w:val="left" w:pos="348"/>
              </w:tabs>
              <w:jc w:val="center"/>
              <w:rPr>
                <w:rFonts w:ascii="Verdana" w:hAnsi="Verdana"/>
              </w:rPr>
            </w:pPr>
            <w:r w:rsidRPr="00424DF9">
              <w:rPr>
                <w:rFonts w:ascii="Verdana" w:hAnsi="Verdana"/>
                <w:sz w:val="16"/>
                <w:szCs w:val="16"/>
              </w:rPr>
              <w:t>(dzień-miesiąc-rok)</w:t>
            </w:r>
          </w:p>
          <w:p w:rsidR="00424DF9" w:rsidRPr="00424DF9" w:rsidRDefault="00424DF9" w:rsidP="00424DF9">
            <w:pPr>
              <w:pStyle w:val="Tekstpodstawowy"/>
              <w:tabs>
                <w:tab w:val="left" w:pos="348"/>
              </w:tabs>
              <w:rPr>
                <w:rFonts w:ascii="Verdana" w:hAnsi="Verdana"/>
              </w:rPr>
            </w:pPr>
            <w:r w:rsidRPr="00424DF9">
              <w:rPr>
                <w:rFonts w:ascii="Verdana" w:hAnsi="Verdana"/>
                <w:sz w:val="16"/>
                <w:szCs w:val="16"/>
              </w:rPr>
              <w:t>do</w:t>
            </w:r>
          </w:p>
          <w:p w:rsidR="00424DF9" w:rsidRPr="00424DF9" w:rsidRDefault="00424DF9" w:rsidP="00424DF9">
            <w:pPr>
              <w:pStyle w:val="Tekstpodstawowy"/>
              <w:tabs>
                <w:tab w:val="left" w:pos="348"/>
              </w:tabs>
              <w:rPr>
                <w:rFonts w:ascii="Verdana" w:hAnsi="Verdana"/>
              </w:rPr>
            </w:pPr>
            <w:r w:rsidRPr="00424DF9">
              <w:rPr>
                <w:rFonts w:ascii="Verdana" w:hAnsi="Verdana"/>
                <w:sz w:val="16"/>
                <w:szCs w:val="16"/>
              </w:rPr>
              <w:t>…………………………</w:t>
            </w:r>
          </w:p>
          <w:p w:rsidR="00424DF9" w:rsidRPr="00424DF9" w:rsidRDefault="000D5E88" w:rsidP="00424DF9">
            <w:pPr>
              <w:pStyle w:val="Tekstpodstawowy"/>
              <w:tabs>
                <w:tab w:val="left" w:pos="348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424DF9" w:rsidRPr="00424DF9">
              <w:rPr>
                <w:rFonts w:ascii="Verdana" w:hAnsi="Verdana"/>
                <w:sz w:val="16"/>
                <w:szCs w:val="16"/>
              </w:rPr>
              <w:t>(dzień-miesiąc-rok)</w:t>
            </w:r>
          </w:p>
        </w:tc>
        <w:tc>
          <w:tcPr>
            <w:tcW w:w="1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24DF9" w:rsidRPr="00424DF9" w:rsidRDefault="00424DF9" w:rsidP="00B50A58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1) własne*</w:t>
            </w:r>
          </w:p>
          <w:p w:rsidR="00424DF9" w:rsidRPr="00424DF9" w:rsidRDefault="00424DF9" w:rsidP="00B50A58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lub</w:t>
            </w:r>
          </w:p>
          <w:p w:rsidR="00424DF9" w:rsidRPr="00424DF9" w:rsidRDefault="00424DF9" w:rsidP="00B50A58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sz w:val="16"/>
                <w:szCs w:val="16"/>
              </w:rPr>
              <w:t>2) innych podmiotów*</w:t>
            </w:r>
          </w:p>
          <w:p w:rsidR="00424DF9" w:rsidRPr="00424DF9" w:rsidRDefault="00424DF9" w:rsidP="00B50A58">
            <w:pPr>
              <w:rPr>
                <w:rFonts w:ascii="Verdana" w:hAnsi="Verdana"/>
              </w:rPr>
            </w:pPr>
            <w:r w:rsidRPr="00424DF9">
              <w:rPr>
                <w:rFonts w:ascii="Verdana" w:hAnsi="Verdana" w:cs="Arial"/>
                <w:bCs/>
                <w:i/>
                <w:sz w:val="16"/>
                <w:szCs w:val="16"/>
              </w:rPr>
              <w:t>Wykonawca winien załączyć do oferty oryginał pisemnego zobowiązania podmiotu udostępniającego</w:t>
            </w:r>
          </w:p>
        </w:tc>
      </w:tr>
    </w:tbl>
    <w:p w:rsidR="00482A53" w:rsidRDefault="00482A53" w:rsidP="0068069D">
      <w:pPr>
        <w:pStyle w:val="Standardowytekst"/>
        <w:overflowPunct w:val="0"/>
        <w:jc w:val="left"/>
        <w:rPr>
          <w:rFonts w:ascii="Verdana" w:hAnsi="Verdana" w:cs="Tahoma"/>
          <w:bCs/>
          <w:color w:val="000000" w:themeColor="text1"/>
          <w:sz w:val="18"/>
          <w:szCs w:val="18"/>
        </w:rPr>
      </w:pPr>
    </w:p>
    <w:p w:rsidR="0068069D" w:rsidRPr="00482A53" w:rsidRDefault="00482A53" w:rsidP="0068069D">
      <w:pPr>
        <w:pStyle w:val="Standardowytekst"/>
        <w:overflowPunct w:val="0"/>
        <w:jc w:val="left"/>
        <w:rPr>
          <w:rFonts w:ascii="Verdana" w:hAnsi="Verdana" w:cs="Tahoma"/>
          <w:bCs/>
          <w:color w:val="000000" w:themeColor="text1"/>
          <w:sz w:val="18"/>
          <w:szCs w:val="18"/>
        </w:rPr>
      </w:pPr>
      <w:r w:rsidRPr="00482A53">
        <w:rPr>
          <w:rFonts w:ascii="Verdana" w:hAnsi="Verdana" w:cs="Tahoma"/>
          <w:bCs/>
          <w:color w:val="000000" w:themeColor="text1"/>
          <w:sz w:val="18"/>
          <w:szCs w:val="18"/>
        </w:rPr>
        <w:t>Załączniki:</w:t>
      </w:r>
    </w:p>
    <w:p w:rsidR="00482A53" w:rsidRPr="00482A53" w:rsidRDefault="00482A53" w:rsidP="0068069D">
      <w:pPr>
        <w:pStyle w:val="Standardowytekst"/>
        <w:overflowPunct w:val="0"/>
        <w:jc w:val="left"/>
        <w:rPr>
          <w:rFonts w:ascii="Verdana" w:hAnsi="Verdana" w:cs="Tahoma"/>
          <w:b/>
          <w:bCs/>
          <w:color w:val="000000" w:themeColor="text1"/>
          <w:sz w:val="18"/>
          <w:szCs w:val="18"/>
        </w:rPr>
      </w:pPr>
      <w:r w:rsidRPr="00482A53">
        <w:rPr>
          <w:rFonts w:ascii="Verdana" w:hAnsi="Verdana" w:cs="Tahoma"/>
          <w:b/>
          <w:bCs/>
          <w:color w:val="000000" w:themeColor="text1"/>
          <w:sz w:val="18"/>
          <w:szCs w:val="18"/>
        </w:rPr>
        <w:t>Poświadczenia, referencje lub inne dokumenty.</w:t>
      </w:r>
    </w:p>
    <w:p w:rsidR="00482A53" w:rsidRDefault="00482A53" w:rsidP="0068069D">
      <w:pPr>
        <w:rPr>
          <w:rFonts w:ascii="Verdana" w:hAnsi="Verdana" w:cs="Tahoma"/>
          <w:sz w:val="16"/>
          <w:szCs w:val="16"/>
        </w:rPr>
      </w:pPr>
    </w:p>
    <w:p w:rsidR="0068069D" w:rsidRPr="00424DF9" w:rsidRDefault="0068069D" w:rsidP="0068069D">
      <w:pPr>
        <w:rPr>
          <w:rFonts w:ascii="Verdana" w:hAnsi="Verdana"/>
        </w:rPr>
      </w:pPr>
      <w:r w:rsidRPr="00424DF9">
        <w:rPr>
          <w:rFonts w:ascii="Verdana" w:hAnsi="Verdana" w:cs="Tahoma"/>
          <w:sz w:val="16"/>
          <w:szCs w:val="16"/>
        </w:rPr>
        <w:t>*</w:t>
      </w:r>
      <w:r w:rsidRPr="00424DF9">
        <w:rPr>
          <w:rFonts w:ascii="Verdana" w:hAnsi="Verdana" w:cs="Tahoma"/>
          <w:i/>
          <w:sz w:val="16"/>
          <w:szCs w:val="16"/>
        </w:rPr>
        <w:t>niepotrzebne skreślić</w:t>
      </w:r>
    </w:p>
    <w:p w:rsidR="0068069D" w:rsidRPr="00424DF9" w:rsidRDefault="0068069D" w:rsidP="0068069D">
      <w:pPr>
        <w:rPr>
          <w:rFonts w:ascii="Verdana" w:hAnsi="Verdana"/>
        </w:rPr>
      </w:pPr>
      <w:r w:rsidRPr="00424DF9">
        <w:rPr>
          <w:rFonts w:ascii="Verdana" w:hAnsi="Verdana" w:cs="Tahoma"/>
          <w:sz w:val="16"/>
          <w:szCs w:val="16"/>
        </w:rPr>
        <w:t>**</w:t>
      </w:r>
      <w:r w:rsidRPr="00424DF9">
        <w:rPr>
          <w:rFonts w:ascii="Verdana" w:hAnsi="Verdana" w:cs="Tahoma"/>
          <w:i/>
          <w:sz w:val="16"/>
          <w:szCs w:val="16"/>
        </w:rPr>
        <w:t xml:space="preserve"> Wpisać nr umowy z Zamawiającym  w przypadku, gdy Wykonawca nie przedłoży dowodów, że usługi wskazane w wykazie zostały wykonane w sposób należyty.</w:t>
      </w:r>
    </w:p>
    <w:p w:rsidR="0068069D" w:rsidRPr="00424DF9" w:rsidRDefault="0068069D" w:rsidP="0068069D">
      <w:pPr>
        <w:pStyle w:val="Standardowytekst"/>
        <w:overflowPunct w:val="0"/>
        <w:jc w:val="left"/>
        <w:rPr>
          <w:rFonts w:ascii="Verdana" w:hAnsi="Verdana" w:cs="Tahoma"/>
          <w:bCs/>
        </w:rPr>
      </w:pPr>
    </w:p>
    <w:p w:rsidR="0068069D" w:rsidRPr="00424DF9" w:rsidRDefault="0068069D" w:rsidP="0068069D">
      <w:pPr>
        <w:pStyle w:val="Standardowytekst"/>
        <w:overflowPunct w:val="0"/>
        <w:jc w:val="left"/>
        <w:rPr>
          <w:rFonts w:ascii="Verdana" w:hAnsi="Verdana" w:cs="Tahoma"/>
          <w:bCs/>
        </w:rPr>
      </w:pPr>
    </w:p>
    <w:p w:rsidR="0068069D" w:rsidRPr="00424DF9" w:rsidRDefault="0068069D" w:rsidP="0068069D">
      <w:pPr>
        <w:rPr>
          <w:rFonts w:ascii="Verdana" w:hAnsi="Verdana" w:cs="Tahoma"/>
          <w:sz w:val="16"/>
          <w:szCs w:val="16"/>
        </w:rPr>
      </w:pPr>
    </w:p>
    <w:p w:rsidR="0068069D" w:rsidRPr="00424DF9" w:rsidRDefault="0068069D" w:rsidP="0068069D">
      <w:pPr>
        <w:rPr>
          <w:rFonts w:ascii="Verdana" w:hAnsi="Verdana" w:cs="Tahoma"/>
          <w:sz w:val="18"/>
          <w:szCs w:val="18"/>
        </w:rPr>
      </w:pPr>
    </w:p>
    <w:p w:rsidR="0068069D" w:rsidRPr="00424DF9" w:rsidRDefault="0068069D" w:rsidP="0068069D">
      <w:pPr>
        <w:widowControl w:val="0"/>
        <w:rPr>
          <w:rFonts w:ascii="Verdana" w:hAnsi="Verdana"/>
        </w:rPr>
      </w:pPr>
      <w:r w:rsidRPr="00424DF9">
        <w:rPr>
          <w:rFonts w:ascii="Verdana" w:hAnsi="Verdana" w:cs="Arial"/>
          <w:sz w:val="16"/>
          <w:szCs w:val="16"/>
        </w:rPr>
        <w:t>................................, dnia......................</w:t>
      </w:r>
      <w:r w:rsidRPr="00424DF9">
        <w:rPr>
          <w:rFonts w:ascii="Verdana" w:hAnsi="Verdana" w:cs="Arial"/>
          <w:sz w:val="16"/>
          <w:szCs w:val="16"/>
        </w:rPr>
        <w:tab/>
      </w:r>
      <w:r w:rsidRPr="00424DF9">
        <w:rPr>
          <w:rFonts w:ascii="Verdana" w:hAnsi="Verdana" w:cs="Arial"/>
          <w:sz w:val="16"/>
          <w:szCs w:val="16"/>
        </w:rPr>
        <w:tab/>
      </w:r>
      <w:r w:rsidRPr="00424DF9">
        <w:rPr>
          <w:rFonts w:ascii="Verdana" w:hAnsi="Verdana" w:cs="Arial"/>
          <w:sz w:val="16"/>
          <w:szCs w:val="16"/>
        </w:rPr>
        <w:tab/>
      </w:r>
      <w:r w:rsidR="00424DF9">
        <w:rPr>
          <w:rFonts w:ascii="Verdana" w:hAnsi="Verdana" w:cs="Arial"/>
          <w:sz w:val="16"/>
          <w:szCs w:val="16"/>
        </w:rPr>
        <w:tab/>
      </w:r>
      <w:r w:rsidR="00424DF9">
        <w:rPr>
          <w:rFonts w:ascii="Verdana" w:hAnsi="Verdana" w:cs="Arial"/>
          <w:sz w:val="16"/>
          <w:szCs w:val="16"/>
        </w:rPr>
        <w:tab/>
      </w:r>
      <w:r w:rsidR="00424DF9">
        <w:rPr>
          <w:rFonts w:ascii="Verdana" w:hAnsi="Verdana" w:cs="Arial"/>
          <w:sz w:val="16"/>
          <w:szCs w:val="16"/>
        </w:rPr>
        <w:tab/>
      </w:r>
      <w:r w:rsidR="00424DF9">
        <w:rPr>
          <w:rFonts w:ascii="Verdana" w:hAnsi="Verdana" w:cs="Arial"/>
          <w:sz w:val="16"/>
          <w:szCs w:val="16"/>
        </w:rPr>
        <w:tab/>
      </w:r>
      <w:r w:rsidR="00424DF9">
        <w:rPr>
          <w:rFonts w:ascii="Verdana" w:hAnsi="Verdana" w:cs="Arial"/>
          <w:sz w:val="16"/>
          <w:szCs w:val="16"/>
        </w:rPr>
        <w:tab/>
      </w:r>
      <w:r w:rsidR="00424DF9">
        <w:rPr>
          <w:rFonts w:ascii="Verdana" w:hAnsi="Verdana" w:cs="Arial"/>
          <w:sz w:val="16"/>
          <w:szCs w:val="16"/>
        </w:rPr>
        <w:tab/>
      </w:r>
      <w:r w:rsidR="00424DF9">
        <w:rPr>
          <w:rFonts w:ascii="Verdana" w:hAnsi="Verdana" w:cs="Arial"/>
          <w:sz w:val="16"/>
          <w:szCs w:val="16"/>
        </w:rPr>
        <w:tab/>
      </w:r>
      <w:r w:rsidR="00424DF9">
        <w:rPr>
          <w:rFonts w:ascii="Verdana" w:hAnsi="Verdana" w:cs="Arial"/>
          <w:sz w:val="16"/>
          <w:szCs w:val="16"/>
        </w:rPr>
        <w:tab/>
      </w:r>
      <w:r w:rsidR="00424DF9">
        <w:rPr>
          <w:rFonts w:ascii="Verdana" w:hAnsi="Verdana" w:cs="Arial"/>
          <w:sz w:val="16"/>
          <w:szCs w:val="16"/>
        </w:rPr>
        <w:tab/>
      </w:r>
      <w:r w:rsidR="00424DF9">
        <w:rPr>
          <w:rFonts w:ascii="Verdana" w:hAnsi="Verdana" w:cs="Arial"/>
          <w:sz w:val="16"/>
          <w:szCs w:val="16"/>
        </w:rPr>
        <w:tab/>
      </w:r>
      <w:r w:rsidR="00424DF9">
        <w:rPr>
          <w:rFonts w:ascii="Verdana" w:hAnsi="Verdana" w:cs="Arial"/>
          <w:sz w:val="16"/>
          <w:szCs w:val="16"/>
        </w:rPr>
        <w:tab/>
      </w:r>
      <w:r w:rsidR="00424DF9">
        <w:rPr>
          <w:rFonts w:ascii="Verdana" w:hAnsi="Verdana" w:cs="Arial"/>
          <w:sz w:val="16"/>
          <w:szCs w:val="16"/>
        </w:rPr>
        <w:tab/>
      </w:r>
      <w:r w:rsidR="00424DF9">
        <w:rPr>
          <w:rFonts w:ascii="Verdana" w:hAnsi="Verdana" w:cs="Arial"/>
          <w:sz w:val="16"/>
          <w:szCs w:val="16"/>
        </w:rPr>
        <w:tab/>
      </w:r>
      <w:r w:rsidRPr="00424DF9">
        <w:rPr>
          <w:rFonts w:ascii="Verdana" w:hAnsi="Verdana" w:cs="Arial"/>
          <w:sz w:val="16"/>
          <w:szCs w:val="16"/>
        </w:rPr>
        <w:tab/>
        <w:t>............................................................................</w:t>
      </w:r>
    </w:p>
    <w:p w:rsidR="0068069D" w:rsidRPr="00424DF9" w:rsidRDefault="0068069D" w:rsidP="0068069D">
      <w:pPr>
        <w:widowControl w:val="0"/>
        <w:jc w:val="center"/>
        <w:rPr>
          <w:rFonts w:ascii="Verdana" w:hAnsi="Verdana"/>
        </w:rPr>
      </w:pPr>
      <w:r w:rsidRPr="00424DF9">
        <w:rPr>
          <w:rFonts w:ascii="Verdana" w:hAnsi="Verdana" w:cs="Arial"/>
          <w:i/>
          <w:sz w:val="16"/>
          <w:szCs w:val="16"/>
        </w:rPr>
        <w:tab/>
      </w:r>
      <w:r w:rsidRPr="00424DF9">
        <w:rPr>
          <w:rFonts w:ascii="Verdana" w:hAnsi="Verdana" w:cs="Arial"/>
          <w:i/>
          <w:sz w:val="16"/>
          <w:szCs w:val="16"/>
        </w:rPr>
        <w:tab/>
      </w:r>
      <w:r w:rsidRPr="00424DF9">
        <w:rPr>
          <w:rFonts w:ascii="Verdana" w:hAnsi="Verdana" w:cs="Arial"/>
          <w:i/>
          <w:sz w:val="16"/>
          <w:szCs w:val="16"/>
        </w:rPr>
        <w:tab/>
      </w:r>
      <w:r w:rsidRPr="00424DF9">
        <w:rPr>
          <w:rFonts w:ascii="Verdana" w:hAnsi="Verdana" w:cs="Arial"/>
          <w:i/>
          <w:sz w:val="16"/>
          <w:szCs w:val="16"/>
        </w:rPr>
        <w:tab/>
      </w:r>
      <w:r w:rsidRPr="00424DF9">
        <w:rPr>
          <w:rFonts w:ascii="Verdana" w:hAnsi="Verdana" w:cs="Arial"/>
          <w:i/>
          <w:sz w:val="16"/>
          <w:szCs w:val="16"/>
        </w:rPr>
        <w:tab/>
      </w:r>
      <w:r w:rsidRPr="00424DF9">
        <w:rPr>
          <w:rFonts w:ascii="Verdana" w:hAnsi="Verdana" w:cs="Arial"/>
          <w:i/>
          <w:sz w:val="16"/>
          <w:szCs w:val="16"/>
        </w:rPr>
        <w:tab/>
        <w:t xml:space="preserve">            imię, nazwisko (pieczęć) i podpis osoby</w:t>
      </w:r>
    </w:p>
    <w:p w:rsidR="0068069D" w:rsidRPr="00424DF9" w:rsidRDefault="0068069D" w:rsidP="0068069D">
      <w:pPr>
        <w:widowControl w:val="0"/>
        <w:jc w:val="center"/>
        <w:rPr>
          <w:rFonts w:ascii="Verdana" w:hAnsi="Verdana"/>
        </w:rPr>
      </w:pPr>
      <w:r w:rsidRPr="00424DF9">
        <w:rPr>
          <w:rFonts w:ascii="Verdana" w:hAnsi="Verdana" w:cs="Arial"/>
          <w:i/>
          <w:sz w:val="16"/>
          <w:szCs w:val="16"/>
        </w:rPr>
        <w:tab/>
      </w:r>
      <w:r w:rsidRPr="00424DF9">
        <w:rPr>
          <w:rFonts w:ascii="Verdana" w:hAnsi="Verdana" w:cs="Arial"/>
          <w:i/>
          <w:sz w:val="16"/>
          <w:szCs w:val="16"/>
        </w:rPr>
        <w:tab/>
      </w:r>
      <w:r w:rsidRPr="00424DF9">
        <w:rPr>
          <w:rFonts w:ascii="Verdana" w:hAnsi="Verdana" w:cs="Arial"/>
          <w:i/>
          <w:sz w:val="16"/>
          <w:szCs w:val="16"/>
        </w:rPr>
        <w:tab/>
      </w:r>
      <w:r w:rsidRPr="00424DF9">
        <w:rPr>
          <w:rFonts w:ascii="Verdana" w:hAnsi="Verdana" w:cs="Arial"/>
          <w:i/>
          <w:sz w:val="16"/>
          <w:szCs w:val="16"/>
        </w:rPr>
        <w:tab/>
      </w:r>
      <w:r w:rsidRPr="00424DF9">
        <w:rPr>
          <w:rFonts w:ascii="Verdana" w:hAnsi="Verdana" w:cs="Arial"/>
          <w:i/>
          <w:sz w:val="16"/>
          <w:szCs w:val="16"/>
        </w:rPr>
        <w:tab/>
      </w:r>
      <w:r w:rsidRPr="00424DF9">
        <w:rPr>
          <w:rFonts w:ascii="Verdana" w:hAnsi="Verdana" w:cs="Arial"/>
          <w:i/>
          <w:sz w:val="16"/>
          <w:szCs w:val="16"/>
        </w:rPr>
        <w:tab/>
      </w:r>
      <w:r w:rsidRPr="00424DF9">
        <w:rPr>
          <w:rFonts w:ascii="Verdana" w:hAnsi="Verdana" w:cs="Arial"/>
          <w:i/>
          <w:sz w:val="16"/>
          <w:szCs w:val="16"/>
        </w:rPr>
        <w:tab/>
        <w:t>upoważnionej do reprezentowania Wykonawcy</w:t>
      </w:r>
    </w:p>
    <w:p w:rsidR="00424DF9" w:rsidRPr="00424DF9" w:rsidRDefault="00D80B7C" w:rsidP="00424DF9">
      <w:pPr>
        <w:spacing w:line="276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IZ.271.60.2019</w:t>
      </w:r>
    </w:p>
    <w:p w:rsidR="00424DF9" w:rsidRPr="00424DF9" w:rsidRDefault="00424DF9" w:rsidP="00424DF9">
      <w:pPr>
        <w:pStyle w:val="Tekstpodstawowy"/>
        <w:jc w:val="left"/>
        <w:rPr>
          <w:rFonts w:ascii="Verdana" w:hAnsi="Verdana"/>
          <w:b w:val="0"/>
          <w:bCs w:val="0"/>
          <w:sz w:val="20"/>
          <w:szCs w:val="20"/>
        </w:rPr>
      </w:pPr>
    </w:p>
    <w:p w:rsidR="00424DF9" w:rsidRPr="00424DF9" w:rsidRDefault="00424DF9" w:rsidP="00424DF9">
      <w:pPr>
        <w:jc w:val="center"/>
        <w:rPr>
          <w:rFonts w:ascii="Verdana" w:hAnsi="Verdana" w:cs="Arial"/>
          <w:b/>
          <w:sz w:val="20"/>
          <w:szCs w:val="20"/>
        </w:rPr>
      </w:pPr>
      <w:r w:rsidRPr="00424DF9">
        <w:rPr>
          <w:rFonts w:ascii="Verdana" w:hAnsi="Verdana" w:cs="Arial"/>
          <w:b/>
          <w:sz w:val="20"/>
          <w:szCs w:val="20"/>
        </w:rPr>
        <w:t>WYKAZ OSÓB,</w:t>
      </w:r>
      <w:r>
        <w:rPr>
          <w:rFonts w:ascii="Verdana" w:hAnsi="Verdana" w:cs="Arial"/>
          <w:b/>
          <w:sz w:val="20"/>
          <w:szCs w:val="20"/>
        </w:rPr>
        <w:t xml:space="preserve"> </w:t>
      </w:r>
      <w:r w:rsidRPr="00424DF9">
        <w:rPr>
          <w:rFonts w:ascii="Verdana" w:hAnsi="Verdana" w:cs="Arial"/>
          <w:b/>
          <w:sz w:val="20"/>
          <w:szCs w:val="20"/>
        </w:rPr>
        <w:t xml:space="preserve">SKIEROWANYCH PRZEZ WYKONAWCĘ </w:t>
      </w:r>
    </w:p>
    <w:p w:rsidR="00424DF9" w:rsidRPr="00424DF9" w:rsidRDefault="00424DF9" w:rsidP="00424DF9">
      <w:pPr>
        <w:jc w:val="center"/>
        <w:rPr>
          <w:rFonts w:ascii="Verdana" w:hAnsi="Verdana" w:cs="Arial"/>
          <w:b/>
          <w:sz w:val="20"/>
          <w:szCs w:val="20"/>
        </w:rPr>
      </w:pPr>
      <w:r w:rsidRPr="00424DF9">
        <w:rPr>
          <w:rFonts w:ascii="Verdana" w:hAnsi="Verdana" w:cs="Arial"/>
          <w:b/>
          <w:sz w:val="20"/>
          <w:szCs w:val="20"/>
        </w:rPr>
        <w:t>DO REALIZACJI ZAMÓWIENIA PUBLICZNEGO</w:t>
      </w:r>
    </w:p>
    <w:p w:rsidR="00424DF9" w:rsidRPr="00424DF9" w:rsidRDefault="00424DF9" w:rsidP="00424DF9">
      <w:pPr>
        <w:jc w:val="center"/>
        <w:rPr>
          <w:rFonts w:ascii="Verdana" w:hAnsi="Verdana"/>
        </w:rPr>
      </w:pPr>
    </w:p>
    <w:p w:rsidR="00424DF9" w:rsidRPr="00424DF9" w:rsidRDefault="00424DF9" w:rsidP="00424DF9">
      <w:pPr>
        <w:pStyle w:val="Standardowytekst"/>
        <w:rPr>
          <w:rFonts w:ascii="Verdana" w:hAnsi="Verdana" w:cs="Arial"/>
          <w:bCs/>
        </w:rPr>
      </w:pPr>
    </w:p>
    <w:p w:rsidR="00424DF9" w:rsidRPr="00424DF9" w:rsidRDefault="00424DF9" w:rsidP="00424DF9">
      <w:pPr>
        <w:jc w:val="both"/>
        <w:rPr>
          <w:rFonts w:ascii="Verdana" w:hAnsi="Verdana"/>
        </w:rPr>
      </w:pPr>
      <w:r w:rsidRPr="00424DF9">
        <w:rPr>
          <w:rFonts w:ascii="Verdana" w:hAnsi="Verdana" w:cs="Arial"/>
          <w:bCs/>
          <w:sz w:val="20"/>
          <w:szCs w:val="20"/>
        </w:rPr>
        <w:t xml:space="preserve">Nazwa zadania: </w:t>
      </w:r>
    </w:p>
    <w:p w:rsidR="00424DF9" w:rsidRPr="00424DF9" w:rsidRDefault="00424DF9" w:rsidP="00424DF9">
      <w:pPr>
        <w:jc w:val="center"/>
        <w:rPr>
          <w:rFonts w:ascii="Verdana" w:hAnsi="Verdana" w:cs="Arial"/>
          <w:b/>
          <w:bCs/>
          <w:sz w:val="20"/>
          <w:szCs w:val="20"/>
        </w:rPr>
      </w:pPr>
    </w:p>
    <w:p w:rsidR="00424DF9" w:rsidRDefault="00424DF9" w:rsidP="00424DF9">
      <w:pPr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  <w:r w:rsidRPr="00424DF9">
        <w:rPr>
          <w:rFonts w:ascii="Verdana" w:hAnsi="Verdana" w:cs="Arial"/>
          <w:b/>
          <w:bCs/>
          <w:color w:val="000000"/>
          <w:sz w:val="20"/>
          <w:szCs w:val="20"/>
        </w:rPr>
        <w:t>„Rozwój systemu terenów zieleni miasta Bielawa z uwzględ</w:t>
      </w:r>
      <w:r w:rsidR="00011C49">
        <w:rPr>
          <w:rFonts w:ascii="Verdana" w:hAnsi="Verdana" w:cs="Arial"/>
          <w:b/>
          <w:bCs/>
          <w:color w:val="000000"/>
          <w:sz w:val="20"/>
          <w:szCs w:val="20"/>
        </w:rPr>
        <w:t>nieniem funkcji ekologicznych i </w:t>
      </w:r>
      <w:r w:rsidRPr="00424DF9">
        <w:rPr>
          <w:rFonts w:ascii="Verdana" w:hAnsi="Verdana" w:cs="Arial"/>
          <w:b/>
          <w:bCs/>
          <w:color w:val="000000"/>
          <w:sz w:val="20"/>
          <w:szCs w:val="20"/>
        </w:rPr>
        <w:t>rekreacyjnych na rzecz poprawy jakości środowiska i życia mieszkańców”</w:t>
      </w:r>
    </w:p>
    <w:p w:rsidR="00424DF9" w:rsidRPr="00424DF9" w:rsidRDefault="00424DF9" w:rsidP="00424DF9">
      <w:pPr>
        <w:jc w:val="center"/>
        <w:rPr>
          <w:rFonts w:ascii="Verdana" w:hAnsi="Verdana" w:cs="Arial"/>
          <w:bCs/>
          <w:sz w:val="20"/>
          <w:szCs w:val="20"/>
        </w:rPr>
      </w:pPr>
    </w:p>
    <w:p w:rsidR="00424DF9" w:rsidRPr="00233077" w:rsidRDefault="00424DF9" w:rsidP="00424DF9">
      <w:pPr>
        <w:spacing w:line="276" w:lineRule="auto"/>
        <w:jc w:val="both"/>
        <w:rPr>
          <w:rFonts w:ascii="Verdana" w:hAnsi="Verdana"/>
          <w:b/>
          <w:sz w:val="18"/>
          <w:szCs w:val="18"/>
        </w:rPr>
      </w:pPr>
      <w:r w:rsidRPr="00233077">
        <w:rPr>
          <w:rFonts w:ascii="Verdana" w:hAnsi="Verdana"/>
          <w:b/>
          <w:sz w:val="18"/>
          <w:szCs w:val="18"/>
        </w:rPr>
        <w:t>WYKONAWCA</w:t>
      </w:r>
    </w:p>
    <w:p w:rsidR="00424DF9" w:rsidRPr="00233077" w:rsidRDefault="00424DF9" w:rsidP="00424DF9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33077">
        <w:rPr>
          <w:rFonts w:ascii="Verdana" w:hAnsi="Verdana"/>
          <w:sz w:val="18"/>
          <w:szCs w:val="18"/>
        </w:rPr>
        <w:t>Nazwa i siedziba Wykonawcy (w przypadku oferty wspólnej podać Wykonawców składających ofertę wspólną oraz Pełnomocnika):...............................................................................................</w:t>
      </w:r>
    </w:p>
    <w:p w:rsidR="00424DF9" w:rsidRPr="00233077" w:rsidRDefault="00424DF9" w:rsidP="00424DF9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33077">
        <w:rPr>
          <w:rFonts w:ascii="Verdana" w:hAnsi="Verdana"/>
          <w:sz w:val="18"/>
          <w:szCs w:val="18"/>
        </w:rPr>
        <w:t>Adres: .....................................................................................</w:t>
      </w:r>
    </w:p>
    <w:p w:rsidR="00424DF9" w:rsidRPr="00233077" w:rsidRDefault="00424DF9" w:rsidP="00424DF9">
      <w:pPr>
        <w:spacing w:line="276" w:lineRule="auto"/>
        <w:jc w:val="both"/>
        <w:rPr>
          <w:rFonts w:ascii="Verdana" w:hAnsi="Verdana"/>
          <w:sz w:val="18"/>
          <w:szCs w:val="18"/>
        </w:rPr>
      </w:pPr>
      <w:r w:rsidRPr="00233077">
        <w:rPr>
          <w:rFonts w:ascii="Verdana" w:hAnsi="Verdana"/>
          <w:sz w:val="18"/>
          <w:szCs w:val="18"/>
        </w:rPr>
        <w:t>NIP: …………………………………................………………………………</w:t>
      </w:r>
    </w:p>
    <w:p w:rsidR="00621BE5" w:rsidRPr="00621BE5" w:rsidRDefault="00621BE5" w:rsidP="00011C49">
      <w:pPr>
        <w:spacing w:line="276" w:lineRule="auto"/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Ind w:w="32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9"/>
        <w:gridCol w:w="1460"/>
        <w:gridCol w:w="1373"/>
        <w:gridCol w:w="2554"/>
        <w:gridCol w:w="1627"/>
        <w:gridCol w:w="2200"/>
      </w:tblGrid>
      <w:tr w:rsidR="00424DF9" w:rsidTr="002B0EBB">
        <w:trPr>
          <w:cantSplit/>
          <w:trHeight w:val="798"/>
        </w:trPr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bookmarkEnd w:id="1"/>
          <w:p w:rsidR="00424DF9" w:rsidRDefault="00482A53" w:rsidP="00B50A58">
            <w:pPr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L</w:t>
            </w:r>
            <w:r w:rsidR="00424DF9">
              <w:rPr>
                <w:rFonts w:ascii="Arial" w:hAnsi="Arial" w:cs="Arial"/>
                <w:b/>
                <w:sz w:val="16"/>
                <w:szCs w:val="16"/>
              </w:rPr>
              <w:t>p.</w:t>
            </w: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24DF9" w:rsidRDefault="00424DF9" w:rsidP="00B50A58">
            <w:pPr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Imię i nazwisko osoby, która będzie uczestniczyć w wykonywaniu zamówienia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24DF9" w:rsidRDefault="00424DF9" w:rsidP="00B50A58">
            <w:pPr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Branża</w:t>
            </w:r>
          </w:p>
        </w:tc>
        <w:tc>
          <w:tcPr>
            <w:tcW w:w="2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82A53" w:rsidRPr="00482A53" w:rsidRDefault="00482A53" w:rsidP="00482A5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Kwalifikacje </w:t>
            </w:r>
          </w:p>
        </w:tc>
        <w:tc>
          <w:tcPr>
            <w:tcW w:w="1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24DF9" w:rsidRDefault="00424DF9" w:rsidP="00B50A58">
            <w:pPr>
              <w:jc w:val="center"/>
            </w:pPr>
            <w:r>
              <w:rPr>
                <w:rFonts w:ascii="Arial" w:hAnsi="Arial" w:cs="Arial"/>
                <w:b/>
                <w:sz w:val="16"/>
                <w:szCs w:val="16"/>
              </w:rPr>
              <w:t>Doświadczenie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24DF9" w:rsidRDefault="00424DF9" w:rsidP="00B50A58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Informacja </w:t>
            </w:r>
          </w:p>
          <w:p w:rsidR="00424DF9" w:rsidRDefault="00424DF9" w:rsidP="00B50A58">
            <w:pPr>
              <w:jc w:val="center"/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o podstawie dysponowania  wymienioną osobą przez Wykonawcę</w:t>
            </w:r>
          </w:p>
        </w:tc>
      </w:tr>
      <w:tr w:rsidR="00424DF9" w:rsidTr="002B0EBB">
        <w:trPr>
          <w:cantSplit/>
          <w:trHeight w:val="199"/>
        </w:trPr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24DF9" w:rsidRDefault="00424DF9" w:rsidP="00B50A58">
            <w:pPr>
              <w:jc w:val="center"/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24DF9" w:rsidRDefault="00424DF9" w:rsidP="00B50A58">
            <w:pPr>
              <w:jc w:val="center"/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24DF9" w:rsidRDefault="00424DF9" w:rsidP="00B50A58">
            <w:pPr>
              <w:jc w:val="center"/>
            </w:pP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</w:p>
        </w:tc>
        <w:tc>
          <w:tcPr>
            <w:tcW w:w="2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24DF9" w:rsidRDefault="00424DF9" w:rsidP="00B50A58">
            <w:pPr>
              <w:jc w:val="center"/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6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24DF9" w:rsidRDefault="00424DF9" w:rsidP="00B50A58">
            <w:pPr>
              <w:jc w:val="center"/>
            </w:pPr>
            <w:r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424DF9" w:rsidRDefault="00424DF9" w:rsidP="00B50A58">
            <w:pPr>
              <w:jc w:val="center"/>
            </w:pPr>
            <w:r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</w:tr>
      <w:tr w:rsidR="00482A53" w:rsidTr="002B0EBB">
        <w:trPr>
          <w:cantSplit/>
          <w:trHeight w:val="137"/>
        </w:trPr>
        <w:tc>
          <w:tcPr>
            <w:tcW w:w="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82A53" w:rsidRDefault="00482A53" w:rsidP="00B50A5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4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82A53" w:rsidRDefault="00482A53" w:rsidP="00482A53">
            <w:pPr>
              <w:pStyle w:val="Tekstkomentarza1"/>
              <w:jc w:val="center"/>
              <w:rPr>
                <w:rFonts w:cs="Arial"/>
                <w:sz w:val="16"/>
                <w:szCs w:val="16"/>
              </w:rPr>
            </w:pPr>
          </w:p>
          <w:p w:rsidR="00482A53" w:rsidRDefault="00482A53" w:rsidP="00482A53">
            <w:pPr>
              <w:pStyle w:val="Tekstkomentarza1"/>
              <w:jc w:val="center"/>
            </w:pPr>
            <w:r>
              <w:rPr>
                <w:rFonts w:cs="Arial"/>
                <w:sz w:val="16"/>
                <w:szCs w:val="16"/>
              </w:rPr>
              <w:t>……………….</w:t>
            </w:r>
          </w:p>
          <w:p w:rsidR="00482A53" w:rsidRDefault="00482A53" w:rsidP="00482A53">
            <w:pPr>
              <w:pStyle w:val="Tekstkomentarza1"/>
              <w:jc w:val="center"/>
            </w:pPr>
            <w:r>
              <w:rPr>
                <w:rFonts w:cs="Arial"/>
                <w:sz w:val="16"/>
                <w:szCs w:val="16"/>
              </w:rPr>
              <w:t>Kierownik Budowy</w:t>
            </w:r>
          </w:p>
          <w:p w:rsidR="00482A53" w:rsidRDefault="00482A53" w:rsidP="00B50A58">
            <w:pPr>
              <w:pStyle w:val="Tekstkomentarza1"/>
              <w:jc w:val="center"/>
              <w:rPr>
                <w:rFonts w:cs="Arial"/>
                <w:sz w:val="16"/>
                <w:szCs w:val="16"/>
              </w:rPr>
            </w:pPr>
          </w:p>
        </w:tc>
        <w:tc>
          <w:tcPr>
            <w:tcW w:w="1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82A53" w:rsidRDefault="00482A53" w:rsidP="00B50A58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konstrukcyjno-budowlana</w:t>
            </w:r>
          </w:p>
        </w:tc>
        <w:tc>
          <w:tcPr>
            <w:tcW w:w="25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82A53" w:rsidRDefault="00482A53" w:rsidP="00482A53">
            <w:pPr>
              <w:pStyle w:val="Tekstpodstawowy"/>
              <w:tabs>
                <w:tab w:val="left" w:pos="0"/>
              </w:tabs>
              <w:jc w:val="left"/>
              <w:rPr>
                <w:sz w:val="16"/>
                <w:szCs w:val="16"/>
              </w:rPr>
            </w:pPr>
          </w:p>
          <w:p w:rsidR="00482A53" w:rsidRDefault="00482A53" w:rsidP="00482A53">
            <w:pPr>
              <w:pStyle w:val="Tekstpodstawowy"/>
              <w:tabs>
                <w:tab w:val="left" w:pos="0"/>
              </w:tabs>
              <w:jc w:val="left"/>
            </w:pPr>
            <w:r>
              <w:rPr>
                <w:sz w:val="16"/>
                <w:szCs w:val="16"/>
              </w:rPr>
              <w:t xml:space="preserve">Uprawnienia budowlane </w:t>
            </w:r>
          </w:p>
          <w:p w:rsidR="00482A53" w:rsidRDefault="00482A53" w:rsidP="00482A53">
            <w:pPr>
              <w:pStyle w:val="Tekstpodstawowy"/>
              <w:jc w:val="left"/>
            </w:pPr>
            <w:r>
              <w:rPr>
                <w:sz w:val="16"/>
                <w:szCs w:val="16"/>
              </w:rPr>
              <w:t>Nr ……………………………</w:t>
            </w:r>
          </w:p>
          <w:p w:rsidR="00482A53" w:rsidRDefault="00482A53" w:rsidP="00482A53">
            <w:pPr>
              <w:pStyle w:val="Tekstpodstawowy"/>
              <w:jc w:val="left"/>
              <w:rPr>
                <w:sz w:val="16"/>
                <w:szCs w:val="16"/>
              </w:rPr>
            </w:pPr>
          </w:p>
          <w:p w:rsidR="00482A53" w:rsidRDefault="00482A53" w:rsidP="00482A53">
            <w:pPr>
              <w:pStyle w:val="Tekstpodstawowy"/>
              <w:jc w:val="left"/>
            </w:pPr>
            <w:r>
              <w:rPr>
                <w:sz w:val="16"/>
                <w:szCs w:val="16"/>
              </w:rPr>
              <w:t>w specjalności ……………………………</w:t>
            </w:r>
          </w:p>
          <w:p w:rsidR="00482A53" w:rsidRDefault="00482A53" w:rsidP="00482A53">
            <w:pPr>
              <w:pStyle w:val="Tekstpodstawowy"/>
              <w:jc w:val="left"/>
            </w:pPr>
            <w:r>
              <w:rPr>
                <w:sz w:val="16"/>
                <w:szCs w:val="16"/>
              </w:rPr>
              <w:t>(zgodnie z decyzją)</w:t>
            </w:r>
          </w:p>
          <w:p w:rsidR="00482A53" w:rsidRDefault="00482A53" w:rsidP="00482A53">
            <w:pPr>
              <w:pStyle w:val="Tekstpodstawowy"/>
              <w:jc w:val="left"/>
              <w:rPr>
                <w:sz w:val="16"/>
                <w:szCs w:val="16"/>
              </w:rPr>
            </w:pPr>
          </w:p>
          <w:p w:rsidR="00482A53" w:rsidRDefault="00482A53" w:rsidP="00482A53">
            <w:pPr>
              <w:pStyle w:val="Tekstpodstawowy"/>
              <w:jc w:val="left"/>
            </w:pPr>
            <w:r>
              <w:rPr>
                <w:sz w:val="16"/>
                <w:szCs w:val="16"/>
              </w:rPr>
              <w:t>w zakresie …………………………… (zgodnie z decyzją)</w:t>
            </w:r>
          </w:p>
          <w:p w:rsidR="00482A53" w:rsidRDefault="00482A53" w:rsidP="00482A53">
            <w:pPr>
              <w:pStyle w:val="Tekstpodstawowy"/>
              <w:jc w:val="left"/>
              <w:rPr>
                <w:sz w:val="16"/>
                <w:szCs w:val="16"/>
              </w:rPr>
            </w:pPr>
          </w:p>
          <w:p w:rsidR="00482A53" w:rsidRDefault="00482A53" w:rsidP="00482A53">
            <w:pPr>
              <w:pStyle w:val="Tekstpodstawowy"/>
              <w:jc w:val="left"/>
            </w:pPr>
            <w:r>
              <w:rPr>
                <w:sz w:val="16"/>
                <w:szCs w:val="16"/>
              </w:rPr>
              <w:t>Data uzyskania uprawnień: ……………………………</w:t>
            </w:r>
          </w:p>
          <w:p w:rsidR="00482A53" w:rsidRDefault="00482A53" w:rsidP="00482A53">
            <w:pPr>
              <w:pStyle w:val="Tekstpodstawowy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(dzień-miesiąc-rok)</w:t>
            </w:r>
          </w:p>
          <w:p w:rsidR="00482A53" w:rsidRDefault="00482A53" w:rsidP="00482A53">
            <w:pPr>
              <w:pStyle w:val="Tekstpodstawowy"/>
              <w:jc w:val="left"/>
            </w:pPr>
          </w:p>
        </w:tc>
        <w:tc>
          <w:tcPr>
            <w:tcW w:w="162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82A53" w:rsidRDefault="00482A53" w:rsidP="00482A53">
            <w:pPr>
              <w:jc w:val="center"/>
            </w:pPr>
            <w:r>
              <w:rPr>
                <w:rFonts w:ascii="Arial" w:hAnsi="Arial" w:cs="Arial"/>
                <w:bCs/>
                <w:sz w:val="16"/>
                <w:szCs w:val="16"/>
              </w:rPr>
              <w:t>Lata doświadczenia:</w:t>
            </w:r>
          </w:p>
          <w:p w:rsidR="00482A53" w:rsidRDefault="00482A53" w:rsidP="00482A53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82A53" w:rsidRDefault="00482A53" w:rsidP="00482A5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………….</w:t>
            </w:r>
          </w:p>
        </w:tc>
        <w:tc>
          <w:tcPr>
            <w:tcW w:w="2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82A53" w:rsidRDefault="00482A53" w:rsidP="00482A53">
            <w:pPr>
              <w:numPr>
                <w:ilvl w:val="0"/>
                <w:numId w:val="34"/>
              </w:numPr>
              <w:tabs>
                <w:tab w:val="left" w:pos="249"/>
              </w:tabs>
              <w:suppressAutoHyphens/>
              <w:ind w:left="0" w:firstLine="0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dysponuje * - 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>Wykonawca winien podać podstawę dysponowania*</w:t>
            </w:r>
          </w:p>
          <w:p w:rsidR="00482A53" w:rsidRDefault="00482A53" w:rsidP="00482A53">
            <w:pPr>
              <w:tabs>
                <w:tab w:val="left" w:pos="249"/>
              </w:tabs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……………………………………..</w:t>
            </w:r>
          </w:p>
          <w:p w:rsidR="00482A53" w:rsidRDefault="00482A53" w:rsidP="00482A53">
            <w:pPr>
              <w:tabs>
                <w:tab w:val="left" w:pos="249"/>
              </w:tabs>
            </w:pPr>
            <w:r>
              <w:rPr>
                <w:rFonts w:ascii="Arial" w:hAnsi="Arial" w:cs="Arial"/>
                <w:bCs/>
                <w:i/>
                <w:sz w:val="16"/>
                <w:szCs w:val="16"/>
              </w:rPr>
              <w:t>(np. umowa o pracę, umowa zlecenie, umowa o dzieło)</w:t>
            </w:r>
          </w:p>
          <w:p w:rsidR="00482A53" w:rsidRDefault="00482A53" w:rsidP="00482A53">
            <w:pPr>
              <w:numPr>
                <w:ilvl w:val="0"/>
                <w:numId w:val="34"/>
              </w:numPr>
              <w:tabs>
                <w:tab w:val="left" w:pos="-7867"/>
                <w:tab w:val="left" w:pos="249"/>
              </w:tabs>
              <w:suppressAutoHyphens/>
              <w:ind w:left="0" w:firstLine="0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będzie dysponował *-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Wykonawca winien 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załączyć 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br/>
              <w:t xml:space="preserve">do oferty </w:t>
            </w:r>
            <w:r>
              <w:rPr>
                <w:rFonts w:ascii="Arial" w:hAnsi="Arial" w:cs="Arial"/>
                <w:i/>
                <w:sz w:val="16"/>
                <w:szCs w:val="16"/>
              </w:rPr>
              <w:t>oryginał pisemnego zobowiązania podmiotu udostępniającego *</w:t>
            </w:r>
          </w:p>
          <w:p w:rsidR="00482A53" w:rsidRDefault="00482A53" w:rsidP="00482A53">
            <w:pPr>
              <w:tabs>
                <w:tab w:val="left" w:pos="249"/>
              </w:tabs>
              <w:suppressAutoHyphens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482A53" w:rsidTr="002B0EBB">
        <w:trPr>
          <w:cantSplit/>
          <w:trHeight w:val="137"/>
        </w:trPr>
        <w:tc>
          <w:tcPr>
            <w:tcW w:w="4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82A53" w:rsidRDefault="00482A53" w:rsidP="00B50A58">
            <w:pPr>
              <w:jc w:val="center"/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4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82A53" w:rsidRPr="00482A53" w:rsidRDefault="00482A53" w:rsidP="00B50A58">
            <w:pPr>
              <w:pStyle w:val="Tekstkomentarza1"/>
              <w:jc w:val="center"/>
              <w:rPr>
                <w:rFonts w:cs="Arial"/>
                <w:sz w:val="16"/>
                <w:szCs w:val="16"/>
              </w:rPr>
            </w:pPr>
          </w:p>
          <w:p w:rsidR="00482A53" w:rsidRPr="00482A53" w:rsidRDefault="00482A53" w:rsidP="00B50A58">
            <w:pPr>
              <w:pStyle w:val="Tekstkomentarza1"/>
              <w:jc w:val="center"/>
              <w:rPr>
                <w:sz w:val="16"/>
                <w:szCs w:val="16"/>
              </w:rPr>
            </w:pPr>
            <w:r w:rsidRPr="00482A53">
              <w:rPr>
                <w:rFonts w:cs="Arial"/>
                <w:sz w:val="16"/>
                <w:szCs w:val="16"/>
              </w:rPr>
              <w:t>……………….</w:t>
            </w:r>
          </w:p>
          <w:p w:rsidR="00482A53" w:rsidRPr="002B0EBB" w:rsidRDefault="00482A53" w:rsidP="006D09C0">
            <w:pPr>
              <w:pStyle w:val="Tekstkomentarza1"/>
              <w:jc w:val="center"/>
              <w:rPr>
                <w:sz w:val="16"/>
                <w:szCs w:val="16"/>
              </w:rPr>
            </w:pPr>
            <w:r w:rsidRPr="00482A53">
              <w:rPr>
                <w:rFonts w:cs="Arial"/>
                <w:sz w:val="16"/>
                <w:szCs w:val="16"/>
              </w:rPr>
              <w:t xml:space="preserve">Osoba posiadająca wykształcenie co najmniej średnie kierunkowe: związane z kształtowanie terenów zielonych lub architektura krajobrazu lub ogrodnictwo lub biologia lub leśnictwo lub rolnictwo </w:t>
            </w:r>
          </w:p>
        </w:tc>
        <w:tc>
          <w:tcPr>
            <w:tcW w:w="13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82A53" w:rsidRDefault="00482A53" w:rsidP="00482A53">
            <w:pPr>
              <w:jc w:val="center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 kształtowanie terenów zielonych</w:t>
            </w:r>
          </w:p>
        </w:tc>
        <w:tc>
          <w:tcPr>
            <w:tcW w:w="25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82A53" w:rsidRDefault="00482A53" w:rsidP="00482A53">
            <w:pPr>
              <w:pStyle w:val="Tekstpodstawowy"/>
              <w:jc w:val="left"/>
            </w:pPr>
            <w:r>
              <w:rPr>
                <w:sz w:val="16"/>
                <w:szCs w:val="16"/>
              </w:rPr>
              <w:t>Wykształcenie ……………………………</w:t>
            </w:r>
          </w:p>
          <w:p w:rsidR="00482A53" w:rsidRDefault="00482A53" w:rsidP="00482A53">
            <w:pPr>
              <w:pStyle w:val="Tekstpodstawowy"/>
              <w:jc w:val="left"/>
              <w:rPr>
                <w:sz w:val="16"/>
                <w:szCs w:val="16"/>
              </w:rPr>
            </w:pPr>
          </w:p>
          <w:p w:rsidR="00482A53" w:rsidRDefault="00482A53" w:rsidP="00482A53">
            <w:pPr>
              <w:pStyle w:val="Tekstpodstawowy"/>
              <w:jc w:val="left"/>
            </w:pPr>
            <w:r>
              <w:rPr>
                <w:sz w:val="16"/>
                <w:szCs w:val="16"/>
              </w:rPr>
              <w:t>w specjalności ……………………………</w:t>
            </w:r>
          </w:p>
          <w:p w:rsidR="00482A53" w:rsidRDefault="00482A53" w:rsidP="00482A53">
            <w:pPr>
              <w:pStyle w:val="Tekstpodstawowy"/>
              <w:jc w:val="left"/>
              <w:rPr>
                <w:sz w:val="16"/>
                <w:szCs w:val="16"/>
              </w:rPr>
            </w:pPr>
          </w:p>
          <w:p w:rsidR="00482A53" w:rsidRDefault="00482A53" w:rsidP="00482A53">
            <w:pPr>
              <w:pStyle w:val="Tekstpodstawowy"/>
              <w:jc w:val="left"/>
            </w:pPr>
            <w:r>
              <w:rPr>
                <w:sz w:val="16"/>
                <w:szCs w:val="16"/>
              </w:rPr>
              <w:t>Data uzyskania kwalifikacji: ……………………………</w:t>
            </w:r>
          </w:p>
          <w:p w:rsidR="00482A53" w:rsidRDefault="00482A53" w:rsidP="00482A53">
            <w:pPr>
              <w:pStyle w:val="Tekstpodstawowy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(dzień-miesiąc-rok)</w:t>
            </w:r>
          </w:p>
          <w:p w:rsidR="00482A53" w:rsidRDefault="00482A53" w:rsidP="00482A53"/>
        </w:tc>
        <w:tc>
          <w:tcPr>
            <w:tcW w:w="162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82A53" w:rsidRDefault="00482A53" w:rsidP="00B50A58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2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82A53" w:rsidRDefault="00482A53" w:rsidP="00482A53">
            <w:pPr>
              <w:numPr>
                <w:ilvl w:val="0"/>
                <w:numId w:val="35"/>
              </w:numPr>
              <w:tabs>
                <w:tab w:val="left" w:pos="249"/>
              </w:tabs>
              <w:suppressAutoHyphens/>
              <w:ind w:left="0" w:firstLine="0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dysponuje * - </w:t>
            </w:r>
            <w:r>
              <w:rPr>
                <w:rFonts w:ascii="Arial" w:hAnsi="Arial" w:cs="Arial"/>
                <w:bCs/>
                <w:sz w:val="16"/>
                <w:szCs w:val="16"/>
              </w:rPr>
              <w:br/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>Wykonawca winien podać podstawę dysponowania*</w:t>
            </w:r>
          </w:p>
          <w:p w:rsidR="00482A53" w:rsidRDefault="00482A53" w:rsidP="00482A53">
            <w:pPr>
              <w:tabs>
                <w:tab w:val="left" w:pos="249"/>
              </w:tabs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……………………………………..</w:t>
            </w:r>
          </w:p>
          <w:p w:rsidR="00482A53" w:rsidRDefault="00482A53" w:rsidP="00482A53">
            <w:pPr>
              <w:tabs>
                <w:tab w:val="left" w:pos="249"/>
              </w:tabs>
            </w:pPr>
            <w:r>
              <w:rPr>
                <w:rFonts w:ascii="Arial" w:hAnsi="Arial" w:cs="Arial"/>
                <w:bCs/>
                <w:i/>
                <w:sz w:val="16"/>
                <w:szCs w:val="16"/>
              </w:rPr>
              <w:t>(np. umowa o pracę, umowa zlecenie, umowa o dzieło)</w:t>
            </w:r>
          </w:p>
          <w:p w:rsidR="00482A53" w:rsidRDefault="00482A53" w:rsidP="00482A53">
            <w:pPr>
              <w:numPr>
                <w:ilvl w:val="0"/>
                <w:numId w:val="35"/>
              </w:numPr>
              <w:tabs>
                <w:tab w:val="left" w:pos="-7867"/>
                <w:tab w:val="left" w:pos="249"/>
              </w:tabs>
              <w:suppressAutoHyphens/>
              <w:ind w:left="0" w:firstLine="0"/>
            </w:pPr>
            <w:r>
              <w:rPr>
                <w:rFonts w:ascii="Arial" w:hAnsi="Arial" w:cs="Arial"/>
                <w:bCs/>
                <w:sz w:val="16"/>
                <w:szCs w:val="16"/>
              </w:rPr>
              <w:t xml:space="preserve">będzie dysponował *-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Wykonawca winien 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t xml:space="preserve">załączyć </w:t>
            </w:r>
            <w:r>
              <w:rPr>
                <w:rFonts w:ascii="Arial" w:hAnsi="Arial" w:cs="Arial"/>
                <w:bCs/>
                <w:i/>
                <w:sz w:val="16"/>
                <w:szCs w:val="16"/>
              </w:rPr>
              <w:br/>
              <w:t xml:space="preserve">do oferty </w:t>
            </w:r>
            <w:r>
              <w:rPr>
                <w:rFonts w:ascii="Arial" w:hAnsi="Arial" w:cs="Arial"/>
                <w:i/>
                <w:sz w:val="16"/>
                <w:szCs w:val="16"/>
              </w:rPr>
              <w:t>oryginał pisemnego zobowiązania podmiotu udostępniającego *</w:t>
            </w:r>
          </w:p>
          <w:p w:rsidR="00482A53" w:rsidRDefault="00482A53" w:rsidP="00482A53">
            <w:pPr>
              <w:tabs>
                <w:tab w:val="left" w:pos="-7867"/>
                <w:tab w:val="left" w:pos="249"/>
              </w:tabs>
              <w:suppressAutoHyphens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82A53" w:rsidTr="002B0EBB">
        <w:trPr>
          <w:cantSplit/>
          <w:trHeight w:val="87"/>
        </w:trPr>
        <w:tc>
          <w:tcPr>
            <w:tcW w:w="4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82A53" w:rsidRDefault="00482A53" w:rsidP="00B50A58"/>
        </w:tc>
        <w:tc>
          <w:tcPr>
            <w:tcW w:w="14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82A53" w:rsidRDefault="00482A53" w:rsidP="00B50A58"/>
        </w:tc>
        <w:tc>
          <w:tcPr>
            <w:tcW w:w="13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82A53" w:rsidRDefault="00482A53" w:rsidP="00B50A58"/>
        </w:tc>
        <w:tc>
          <w:tcPr>
            <w:tcW w:w="25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82A53" w:rsidRDefault="00482A53" w:rsidP="00B50A58"/>
        </w:tc>
        <w:tc>
          <w:tcPr>
            <w:tcW w:w="162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82A53" w:rsidRDefault="00482A53" w:rsidP="00B50A58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82A53" w:rsidRDefault="00482A53" w:rsidP="00B50A58"/>
        </w:tc>
      </w:tr>
      <w:tr w:rsidR="00482A53" w:rsidTr="002B0EBB">
        <w:trPr>
          <w:cantSplit/>
          <w:trHeight w:val="2852"/>
        </w:trPr>
        <w:tc>
          <w:tcPr>
            <w:tcW w:w="4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82A53" w:rsidRDefault="00482A53" w:rsidP="00B50A58"/>
        </w:tc>
        <w:tc>
          <w:tcPr>
            <w:tcW w:w="14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82A53" w:rsidRDefault="00482A53" w:rsidP="00B50A58"/>
        </w:tc>
        <w:tc>
          <w:tcPr>
            <w:tcW w:w="13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82A53" w:rsidRDefault="00482A53" w:rsidP="00B50A58"/>
        </w:tc>
        <w:tc>
          <w:tcPr>
            <w:tcW w:w="25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82A53" w:rsidRDefault="00482A53" w:rsidP="00B50A58"/>
        </w:tc>
        <w:tc>
          <w:tcPr>
            <w:tcW w:w="162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82A53" w:rsidRDefault="00482A53" w:rsidP="00482A53">
            <w:pPr>
              <w:jc w:val="center"/>
            </w:pPr>
            <w:r>
              <w:rPr>
                <w:rFonts w:ascii="Arial" w:hAnsi="Arial" w:cs="Arial"/>
                <w:bCs/>
                <w:sz w:val="16"/>
                <w:szCs w:val="16"/>
              </w:rPr>
              <w:t>Lata doświadczenia:</w:t>
            </w:r>
          </w:p>
          <w:p w:rsidR="00482A53" w:rsidRDefault="00482A53" w:rsidP="00B50A58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:rsidR="00482A53" w:rsidRDefault="00482A53" w:rsidP="00B50A58">
            <w:pPr>
              <w:jc w:val="center"/>
            </w:pPr>
            <w:r>
              <w:rPr>
                <w:rFonts w:ascii="Arial" w:hAnsi="Arial" w:cs="Arial"/>
                <w:bCs/>
                <w:sz w:val="16"/>
                <w:szCs w:val="16"/>
              </w:rPr>
              <w:t>………….</w:t>
            </w:r>
          </w:p>
        </w:tc>
        <w:tc>
          <w:tcPr>
            <w:tcW w:w="22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482A53" w:rsidRDefault="00482A53" w:rsidP="00B50A58"/>
        </w:tc>
      </w:tr>
    </w:tbl>
    <w:p w:rsidR="002B0EBB" w:rsidRDefault="002B0EBB" w:rsidP="002B0EBB">
      <w:pPr>
        <w:rPr>
          <w:rFonts w:ascii="Verdana" w:hAnsi="Verdana" w:cs="Tahoma"/>
          <w:sz w:val="16"/>
          <w:szCs w:val="16"/>
        </w:rPr>
      </w:pPr>
    </w:p>
    <w:p w:rsidR="002B0EBB" w:rsidRPr="00424DF9" w:rsidRDefault="002B0EBB" w:rsidP="002B0EBB">
      <w:pPr>
        <w:rPr>
          <w:rFonts w:ascii="Verdana" w:hAnsi="Verdana"/>
        </w:rPr>
      </w:pPr>
      <w:r w:rsidRPr="00424DF9">
        <w:rPr>
          <w:rFonts w:ascii="Verdana" w:hAnsi="Verdana" w:cs="Tahoma"/>
          <w:sz w:val="16"/>
          <w:szCs w:val="16"/>
        </w:rPr>
        <w:t>*</w:t>
      </w:r>
      <w:r w:rsidRPr="00424DF9">
        <w:rPr>
          <w:rFonts w:ascii="Verdana" w:hAnsi="Verdana" w:cs="Tahoma"/>
          <w:i/>
          <w:sz w:val="16"/>
          <w:szCs w:val="16"/>
        </w:rPr>
        <w:t>niepotrzebne skreślić</w:t>
      </w:r>
    </w:p>
    <w:p w:rsidR="002B0EBB" w:rsidRDefault="002B0EBB" w:rsidP="002B0EBB">
      <w:pPr>
        <w:rPr>
          <w:rFonts w:ascii="Verdana" w:hAnsi="Verdana" w:cs="Tahoma"/>
          <w:sz w:val="16"/>
          <w:szCs w:val="16"/>
        </w:rPr>
      </w:pPr>
    </w:p>
    <w:p w:rsidR="002835F8" w:rsidRPr="00424DF9" w:rsidRDefault="002835F8" w:rsidP="002B0EBB">
      <w:pPr>
        <w:rPr>
          <w:rFonts w:ascii="Verdana" w:hAnsi="Verdana" w:cs="Tahoma"/>
          <w:sz w:val="18"/>
          <w:szCs w:val="18"/>
        </w:rPr>
      </w:pPr>
    </w:p>
    <w:p w:rsidR="002B0EBB" w:rsidRPr="00424DF9" w:rsidRDefault="002B0EBB" w:rsidP="002B0EBB">
      <w:pPr>
        <w:widowControl w:val="0"/>
        <w:rPr>
          <w:rFonts w:ascii="Verdana" w:hAnsi="Verdana"/>
        </w:rPr>
      </w:pPr>
      <w:r w:rsidRPr="00424DF9">
        <w:rPr>
          <w:rFonts w:ascii="Verdana" w:hAnsi="Verdana" w:cs="Arial"/>
          <w:sz w:val="16"/>
          <w:szCs w:val="16"/>
        </w:rPr>
        <w:t>................................, dnia......................</w:t>
      </w:r>
      <w:r w:rsidRPr="00424DF9">
        <w:rPr>
          <w:rFonts w:ascii="Verdana" w:hAnsi="Verdana" w:cs="Arial"/>
          <w:sz w:val="16"/>
          <w:szCs w:val="16"/>
        </w:rPr>
        <w:tab/>
      </w:r>
      <w:r w:rsidRPr="00424DF9">
        <w:rPr>
          <w:rFonts w:ascii="Verdana" w:hAnsi="Verdana" w:cs="Arial"/>
          <w:sz w:val="16"/>
          <w:szCs w:val="16"/>
        </w:rPr>
        <w:tab/>
      </w:r>
      <w:r w:rsidRPr="00424DF9"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>
        <w:rPr>
          <w:rFonts w:ascii="Verdana" w:hAnsi="Verdana" w:cs="Arial"/>
          <w:sz w:val="16"/>
          <w:szCs w:val="16"/>
        </w:rPr>
        <w:tab/>
      </w:r>
      <w:r w:rsidRPr="00424DF9">
        <w:rPr>
          <w:rFonts w:ascii="Verdana" w:hAnsi="Verdana" w:cs="Arial"/>
          <w:sz w:val="16"/>
          <w:szCs w:val="16"/>
        </w:rPr>
        <w:tab/>
        <w:t>............................................................................</w:t>
      </w:r>
    </w:p>
    <w:p w:rsidR="002B0EBB" w:rsidRPr="00424DF9" w:rsidRDefault="002B0EBB" w:rsidP="002B0EBB">
      <w:pPr>
        <w:widowControl w:val="0"/>
        <w:jc w:val="center"/>
        <w:rPr>
          <w:rFonts w:ascii="Verdana" w:hAnsi="Verdana"/>
        </w:rPr>
      </w:pPr>
      <w:r w:rsidRPr="00424DF9">
        <w:rPr>
          <w:rFonts w:ascii="Verdana" w:hAnsi="Verdana" w:cs="Arial"/>
          <w:i/>
          <w:sz w:val="16"/>
          <w:szCs w:val="16"/>
        </w:rPr>
        <w:tab/>
      </w:r>
      <w:r w:rsidRPr="00424DF9">
        <w:rPr>
          <w:rFonts w:ascii="Verdana" w:hAnsi="Verdana" w:cs="Arial"/>
          <w:i/>
          <w:sz w:val="16"/>
          <w:szCs w:val="16"/>
        </w:rPr>
        <w:tab/>
      </w:r>
      <w:r w:rsidRPr="00424DF9">
        <w:rPr>
          <w:rFonts w:ascii="Verdana" w:hAnsi="Verdana" w:cs="Arial"/>
          <w:i/>
          <w:sz w:val="16"/>
          <w:szCs w:val="16"/>
        </w:rPr>
        <w:tab/>
      </w:r>
      <w:r w:rsidRPr="00424DF9">
        <w:rPr>
          <w:rFonts w:ascii="Verdana" w:hAnsi="Verdana" w:cs="Arial"/>
          <w:i/>
          <w:sz w:val="16"/>
          <w:szCs w:val="16"/>
        </w:rPr>
        <w:tab/>
      </w:r>
      <w:r w:rsidRPr="00424DF9">
        <w:rPr>
          <w:rFonts w:ascii="Verdana" w:hAnsi="Verdana" w:cs="Arial"/>
          <w:i/>
          <w:sz w:val="16"/>
          <w:szCs w:val="16"/>
        </w:rPr>
        <w:tab/>
      </w:r>
      <w:r w:rsidRPr="00424DF9">
        <w:rPr>
          <w:rFonts w:ascii="Verdana" w:hAnsi="Verdana" w:cs="Arial"/>
          <w:i/>
          <w:sz w:val="16"/>
          <w:szCs w:val="16"/>
        </w:rPr>
        <w:tab/>
        <w:t xml:space="preserve">            imię, nazwisko (pieczęć) i podpis osoby</w:t>
      </w:r>
    </w:p>
    <w:p w:rsidR="002B0EBB" w:rsidRPr="002B0EBB" w:rsidRDefault="002B0EBB" w:rsidP="002B0EBB">
      <w:pPr>
        <w:widowControl w:val="0"/>
        <w:jc w:val="center"/>
        <w:rPr>
          <w:rFonts w:ascii="Verdana" w:hAnsi="Verdana"/>
        </w:rPr>
      </w:pPr>
      <w:r w:rsidRPr="00424DF9">
        <w:rPr>
          <w:rFonts w:ascii="Verdana" w:hAnsi="Verdana" w:cs="Arial"/>
          <w:i/>
          <w:sz w:val="16"/>
          <w:szCs w:val="16"/>
        </w:rPr>
        <w:tab/>
      </w:r>
      <w:r w:rsidRPr="00424DF9">
        <w:rPr>
          <w:rFonts w:ascii="Verdana" w:hAnsi="Verdana" w:cs="Arial"/>
          <w:i/>
          <w:sz w:val="16"/>
          <w:szCs w:val="16"/>
        </w:rPr>
        <w:tab/>
      </w:r>
      <w:r w:rsidRPr="00424DF9">
        <w:rPr>
          <w:rFonts w:ascii="Verdana" w:hAnsi="Verdana" w:cs="Arial"/>
          <w:i/>
          <w:sz w:val="16"/>
          <w:szCs w:val="16"/>
        </w:rPr>
        <w:tab/>
      </w:r>
      <w:r w:rsidRPr="00424DF9">
        <w:rPr>
          <w:rFonts w:ascii="Verdana" w:hAnsi="Verdana" w:cs="Arial"/>
          <w:i/>
          <w:sz w:val="16"/>
          <w:szCs w:val="16"/>
        </w:rPr>
        <w:tab/>
      </w:r>
      <w:r w:rsidRPr="00424DF9">
        <w:rPr>
          <w:rFonts w:ascii="Verdana" w:hAnsi="Verdana" w:cs="Arial"/>
          <w:i/>
          <w:sz w:val="16"/>
          <w:szCs w:val="16"/>
        </w:rPr>
        <w:tab/>
      </w:r>
      <w:r w:rsidRPr="00424DF9">
        <w:rPr>
          <w:rFonts w:ascii="Verdana" w:hAnsi="Verdana" w:cs="Arial"/>
          <w:i/>
          <w:sz w:val="16"/>
          <w:szCs w:val="16"/>
        </w:rPr>
        <w:tab/>
      </w:r>
      <w:r w:rsidRPr="00424DF9">
        <w:rPr>
          <w:rFonts w:ascii="Verdana" w:hAnsi="Verdana" w:cs="Arial"/>
          <w:i/>
          <w:sz w:val="16"/>
          <w:szCs w:val="16"/>
        </w:rPr>
        <w:tab/>
        <w:t>upoważnionej do reprezentowania Wykonawcy</w:t>
      </w:r>
    </w:p>
    <w:p w:rsidR="002B0EBB" w:rsidRDefault="002B0EBB" w:rsidP="00535D7D">
      <w:pPr>
        <w:spacing w:line="276" w:lineRule="auto"/>
        <w:jc w:val="both"/>
        <w:rPr>
          <w:rFonts w:ascii="Verdana" w:hAnsi="Verdana"/>
          <w:sz w:val="16"/>
          <w:szCs w:val="16"/>
        </w:rPr>
        <w:sectPr w:rsidR="002B0EBB" w:rsidSect="00B17972">
          <w:headerReference w:type="default" r:id="rId12"/>
          <w:footerReference w:type="default" r:id="rId13"/>
          <w:pgSz w:w="11906" w:h="16838" w:code="9"/>
          <w:pgMar w:top="1134" w:right="567" w:bottom="1134" w:left="851" w:header="709" w:footer="709" w:gutter="0"/>
          <w:pgNumType w:start="1"/>
          <w:cols w:space="708"/>
          <w:docGrid w:linePitch="360"/>
        </w:sectPr>
      </w:pPr>
    </w:p>
    <w:p w:rsidR="002651B4" w:rsidRDefault="002651B4" w:rsidP="00535D7D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:rsidR="00011C49" w:rsidRPr="00E75B3B" w:rsidRDefault="00011C49" w:rsidP="00011C49">
      <w:pPr>
        <w:tabs>
          <w:tab w:val="right" w:pos="10490"/>
        </w:tabs>
        <w:spacing w:line="276" w:lineRule="auto"/>
        <w:rPr>
          <w:rFonts w:ascii="Verdana" w:eastAsia="Calibri" w:hAnsi="Verdana" w:cs="Arial"/>
          <w:sz w:val="20"/>
          <w:szCs w:val="20"/>
          <w:lang w:eastAsia="en-US"/>
        </w:rPr>
      </w:pPr>
      <w:r>
        <w:rPr>
          <w:rFonts w:ascii="Verdana" w:eastAsia="Calibri" w:hAnsi="Verdana" w:cs="Arial"/>
          <w:b/>
          <w:sz w:val="20"/>
          <w:szCs w:val="20"/>
          <w:lang w:eastAsia="en-US"/>
        </w:rPr>
        <w:t>Wykonawca</w:t>
      </w:r>
      <w:r w:rsidRPr="00F46627">
        <w:rPr>
          <w:rFonts w:ascii="Verdana" w:eastAsia="Calibri" w:hAnsi="Verdana" w:cs="Arial"/>
          <w:b/>
          <w:sz w:val="20"/>
          <w:szCs w:val="20"/>
          <w:lang w:eastAsia="en-US"/>
        </w:rPr>
        <w:t>:</w:t>
      </w:r>
      <w:r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 w:rsidRPr="00F44BF6">
        <w:rPr>
          <w:rFonts w:ascii="Verdana" w:eastAsia="Calibri" w:hAnsi="Verdana" w:cs="Arial"/>
          <w:sz w:val="20"/>
          <w:szCs w:val="20"/>
          <w:lang w:eastAsia="en-US"/>
        </w:rPr>
        <w:t>........................................</w:t>
      </w:r>
    </w:p>
    <w:p w:rsidR="00011C49" w:rsidRPr="00F46627" w:rsidRDefault="00011C49" w:rsidP="00011C49">
      <w:pPr>
        <w:tabs>
          <w:tab w:val="right" w:pos="9923"/>
        </w:tabs>
        <w:spacing w:line="276" w:lineRule="auto"/>
        <w:ind w:right="-2" w:hanging="1"/>
        <w:rPr>
          <w:rFonts w:ascii="Verdana" w:eastAsia="Calibri" w:hAnsi="Verdana" w:cs="Arial"/>
          <w:sz w:val="20"/>
          <w:szCs w:val="20"/>
          <w:lang w:eastAsia="en-US"/>
        </w:rPr>
      </w:pPr>
      <w:r w:rsidRPr="00F46627">
        <w:rPr>
          <w:rFonts w:ascii="Verdana" w:eastAsia="Calibri" w:hAnsi="Verdana" w:cs="Arial"/>
          <w:sz w:val="20"/>
          <w:szCs w:val="20"/>
          <w:lang w:eastAsia="en-US"/>
        </w:rPr>
        <w:t>………………</w:t>
      </w:r>
      <w:r>
        <w:rPr>
          <w:rFonts w:ascii="Verdana" w:eastAsia="Calibri" w:hAnsi="Verdana" w:cs="Arial"/>
          <w:sz w:val="20"/>
          <w:szCs w:val="20"/>
          <w:lang w:eastAsia="en-US"/>
        </w:rPr>
        <w:t>………</w:t>
      </w:r>
      <w:r w:rsidRPr="00F46627">
        <w:rPr>
          <w:rFonts w:ascii="Verdana" w:eastAsia="Calibri" w:hAnsi="Verdana" w:cs="Arial"/>
          <w:sz w:val="20"/>
          <w:szCs w:val="20"/>
          <w:lang w:eastAsia="en-US"/>
        </w:rPr>
        <w:t>…………………………</w:t>
      </w:r>
      <w:r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E75B3B">
        <w:rPr>
          <w:rFonts w:ascii="Verdana" w:eastAsia="Calibri" w:hAnsi="Verdana" w:cs="Arial"/>
          <w:i/>
          <w:sz w:val="18"/>
          <w:szCs w:val="18"/>
          <w:lang w:eastAsia="en-US"/>
        </w:rPr>
        <w:t>(miejscowość, data)</w:t>
      </w:r>
    </w:p>
    <w:p w:rsidR="00011C49" w:rsidRPr="00F46627" w:rsidRDefault="00011C49" w:rsidP="00011C49">
      <w:pPr>
        <w:spacing w:line="276" w:lineRule="auto"/>
        <w:ind w:right="7227"/>
        <w:rPr>
          <w:rFonts w:ascii="Verdana" w:eastAsia="Calibri" w:hAnsi="Verdana" w:cs="Arial"/>
          <w:sz w:val="20"/>
          <w:szCs w:val="20"/>
          <w:lang w:eastAsia="en-US"/>
        </w:rPr>
      </w:pPr>
      <w:r w:rsidRPr="00F46627">
        <w:rPr>
          <w:rFonts w:ascii="Verdana" w:eastAsia="Calibri" w:hAnsi="Verdana" w:cs="Arial"/>
          <w:sz w:val="20"/>
          <w:szCs w:val="20"/>
          <w:lang w:eastAsia="en-US"/>
        </w:rPr>
        <w:t>………………</w:t>
      </w:r>
      <w:r>
        <w:rPr>
          <w:rFonts w:ascii="Verdana" w:eastAsia="Calibri" w:hAnsi="Verdana" w:cs="Arial"/>
          <w:sz w:val="20"/>
          <w:szCs w:val="20"/>
          <w:lang w:eastAsia="en-US"/>
        </w:rPr>
        <w:t>………</w:t>
      </w:r>
      <w:r w:rsidRPr="00F46627">
        <w:rPr>
          <w:rFonts w:ascii="Verdana" w:eastAsia="Calibri" w:hAnsi="Verdana" w:cs="Arial"/>
          <w:sz w:val="20"/>
          <w:szCs w:val="20"/>
          <w:lang w:eastAsia="en-US"/>
        </w:rPr>
        <w:t>…………………………</w:t>
      </w:r>
    </w:p>
    <w:p w:rsidR="00011C49" w:rsidRDefault="00011C49" w:rsidP="00011C49">
      <w:pPr>
        <w:spacing w:line="276" w:lineRule="auto"/>
        <w:ind w:right="7227"/>
        <w:rPr>
          <w:rFonts w:ascii="Verdana" w:eastAsia="Calibri" w:hAnsi="Verdana" w:cs="Arial"/>
          <w:i/>
          <w:sz w:val="16"/>
          <w:szCs w:val="16"/>
          <w:lang w:eastAsia="en-US"/>
        </w:rPr>
      </w:pPr>
      <w:r w:rsidRPr="001C4ABA">
        <w:rPr>
          <w:rFonts w:ascii="Verdana" w:eastAsia="Calibri" w:hAnsi="Verdana" w:cs="Arial"/>
          <w:i/>
          <w:sz w:val="16"/>
          <w:szCs w:val="16"/>
          <w:lang w:eastAsia="en-US"/>
        </w:rPr>
        <w:t>(pełna nazwa/firma, adres, w zależności od podmiotu: NIP, KRS/CEiDG)</w:t>
      </w:r>
    </w:p>
    <w:p w:rsidR="00011C49" w:rsidRDefault="00011C49" w:rsidP="00011C49">
      <w:pPr>
        <w:spacing w:line="276" w:lineRule="auto"/>
        <w:ind w:right="7227"/>
        <w:rPr>
          <w:rFonts w:ascii="Verdana" w:eastAsia="Calibri" w:hAnsi="Verdana" w:cs="Arial"/>
          <w:sz w:val="20"/>
          <w:szCs w:val="20"/>
          <w:lang w:eastAsia="en-US"/>
        </w:rPr>
      </w:pPr>
    </w:p>
    <w:p w:rsidR="00011C49" w:rsidRDefault="00011C49" w:rsidP="00011C49">
      <w:pPr>
        <w:spacing w:line="276" w:lineRule="auto"/>
        <w:ind w:right="7227"/>
        <w:rPr>
          <w:rFonts w:ascii="Verdana" w:eastAsia="Calibri" w:hAnsi="Verdana" w:cs="Arial"/>
          <w:sz w:val="20"/>
          <w:szCs w:val="20"/>
          <w:lang w:eastAsia="en-US"/>
        </w:rPr>
      </w:pPr>
      <w:r w:rsidRPr="001C4ABA">
        <w:rPr>
          <w:rFonts w:ascii="Verdana" w:eastAsia="Calibri" w:hAnsi="Verdana" w:cs="Arial"/>
          <w:sz w:val="20"/>
          <w:szCs w:val="20"/>
          <w:lang w:eastAsia="en-US"/>
        </w:rPr>
        <w:t>reprezentowany przez:</w:t>
      </w:r>
    </w:p>
    <w:p w:rsidR="00011C49" w:rsidRPr="00F46627" w:rsidRDefault="00011C49" w:rsidP="00011C49">
      <w:pPr>
        <w:spacing w:line="276" w:lineRule="auto"/>
        <w:ind w:right="7227"/>
        <w:rPr>
          <w:rFonts w:ascii="Verdana" w:eastAsia="Calibri" w:hAnsi="Verdana" w:cs="Arial"/>
          <w:sz w:val="20"/>
          <w:szCs w:val="20"/>
          <w:lang w:eastAsia="en-US"/>
        </w:rPr>
      </w:pPr>
      <w:r w:rsidRPr="00F46627">
        <w:rPr>
          <w:rFonts w:ascii="Verdana" w:eastAsia="Calibri" w:hAnsi="Verdana" w:cs="Arial"/>
          <w:sz w:val="20"/>
          <w:szCs w:val="20"/>
          <w:lang w:eastAsia="en-US"/>
        </w:rPr>
        <w:t>………………</w:t>
      </w:r>
      <w:r>
        <w:rPr>
          <w:rFonts w:ascii="Verdana" w:eastAsia="Calibri" w:hAnsi="Verdana" w:cs="Arial"/>
          <w:sz w:val="20"/>
          <w:szCs w:val="20"/>
          <w:lang w:eastAsia="en-US"/>
        </w:rPr>
        <w:t>………</w:t>
      </w:r>
      <w:r w:rsidRPr="00F46627">
        <w:rPr>
          <w:rFonts w:ascii="Verdana" w:eastAsia="Calibri" w:hAnsi="Verdana" w:cs="Arial"/>
          <w:sz w:val="20"/>
          <w:szCs w:val="20"/>
          <w:lang w:eastAsia="en-US"/>
        </w:rPr>
        <w:t>…………………………</w:t>
      </w:r>
    </w:p>
    <w:p w:rsidR="00011C49" w:rsidRPr="00F46627" w:rsidRDefault="00011C49" w:rsidP="00011C49">
      <w:pPr>
        <w:spacing w:line="276" w:lineRule="auto"/>
        <w:ind w:right="7227"/>
        <w:rPr>
          <w:rFonts w:ascii="Verdana" w:eastAsia="Calibri" w:hAnsi="Verdana" w:cs="Arial"/>
          <w:sz w:val="20"/>
          <w:szCs w:val="20"/>
          <w:lang w:eastAsia="en-US"/>
        </w:rPr>
      </w:pPr>
      <w:r w:rsidRPr="00F46627">
        <w:rPr>
          <w:rFonts w:ascii="Verdana" w:eastAsia="Calibri" w:hAnsi="Verdana" w:cs="Arial"/>
          <w:sz w:val="20"/>
          <w:szCs w:val="20"/>
          <w:lang w:eastAsia="en-US"/>
        </w:rPr>
        <w:t>………………</w:t>
      </w:r>
      <w:r>
        <w:rPr>
          <w:rFonts w:ascii="Verdana" w:eastAsia="Calibri" w:hAnsi="Verdana" w:cs="Arial"/>
          <w:sz w:val="20"/>
          <w:szCs w:val="20"/>
          <w:lang w:eastAsia="en-US"/>
        </w:rPr>
        <w:t>………</w:t>
      </w:r>
      <w:r w:rsidRPr="00F46627">
        <w:rPr>
          <w:rFonts w:ascii="Verdana" w:eastAsia="Calibri" w:hAnsi="Verdana" w:cs="Arial"/>
          <w:sz w:val="20"/>
          <w:szCs w:val="20"/>
          <w:lang w:eastAsia="en-US"/>
        </w:rPr>
        <w:t>…………………………</w:t>
      </w:r>
    </w:p>
    <w:p w:rsidR="00011C49" w:rsidRPr="001C4ABA" w:rsidRDefault="00011C49" w:rsidP="00011C49">
      <w:pPr>
        <w:spacing w:line="276" w:lineRule="auto"/>
        <w:ind w:right="7227"/>
        <w:rPr>
          <w:rFonts w:ascii="Verdana" w:eastAsia="Calibri" w:hAnsi="Verdana" w:cs="Arial"/>
          <w:sz w:val="20"/>
          <w:szCs w:val="20"/>
          <w:lang w:eastAsia="en-US"/>
        </w:rPr>
      </w:pPr>
      <w:r w:rsidRPr="001C4ABA">
        <w:rPr>
          <w:rFonts w:ascii="Verdana" w:eastAsia="Calibri" w:hAnsi="Verdana" w:cs="Arial"/>
          <w:i/>
          <w:sz w:val="16"/>
          <w:szCs w:val="16"/>
          <w:lang w:eastAsia="en-US"/>
        </w:rPr>
        <w:t>(imię, nazwisko, stanowisko/podstawa do reprezentacji)</w:t>
      </w:r>
    </w:p>
    <w:p w:rsidR="00011C49" w:rsidRPr="001C4ABA" w:rsidRDefault="00011C49" w:rsidP="00011C49">
      <w:pPr>
        <w:spacing w:line="276" w:lineRule="auto"/>
        <w:jc w:val="center"/>
        <w:rPr>
          <w:rFonts w:ascii="Verdana" w:eastAsia="Calibri" w:hAnsi="Verdana" w:cs="Arial"/>
          <w:b/>
          <w:sz w:val="20"/>
          <w:szCs w:val="20"/>
          <w:lang w:eastAsia="en-US"/>
        </w:rPr>
      </w:pPr>
    </w:p>
    <w:p w:rsidR="00011C49" w:rsidRDefault="00011C49" w:rsidP="00011C49">
      <w:pPr>
        <w:spacing w:line="276" w:lineRule="auto"/>
        <w:jc w:val="center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F44BF6">
        <w:rPr>
          <w:rFonts w:ascii="Verdana" w:eastAsia="Calibri" w:hAnsi="Verdana" w:cs="Arial"/>
          <w:b/>
          <w:sz w:val="20"/>
          <w:szCs w:val="20"/>
          <w:lang w:eastAsia="en-US"/>
        </w:rPr>
        <w:t xml:space="preserve">OŚWIADCZENIE O PRZYNALEŻNOŚCI LUB BRAKU PRZYNALEŻNOŚCI </w:t>
      </w:r>
    </w:p>
    <w:p w:rsidR="00011C49" w:rsidRPr="00F44BF6" w:rsidRDefault="00011C49" w:rsidP="00011C49">
      <w:pPr>
        <w:spacing w:line="276" w:lineRule="auto"/>
        <w:jc w:val="center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F44BF6">
        <w:rPr>
          <w:rFonts w:ascii="Verdana" w:eastAsia="Calibri" w:hAnsi="Verdana" w:cs="Arial"/>
          <w:b/>
          <w:sz w:val="20"/>
          <w:szCs w:val="20"/>
          <w:lang w:eastAsia="en-US"/>
        </w:rPr>
        <w:t>DO TEJ SAMEJ GRUPY KAPITAŁOWEJ</w:t>
      </w:r>
    </w:p>
    <w:p w:rsidR="00011C49" w:rsidRDefault="00011C49" w:rsidP="00011C49">
      <w:pPr>
        <w:spacing w:line="276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011C49" w:rsidRPr="00F44BF6" w:rsidRDefault="00011C49" w:rsidP="00011C49">
      <w:pPr>
        <w:spacing w:line="276" w:lineRule="auto"/>
        <w:ind w:firstLine="709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>
        <w:rPr>
          <w:rFonts w:ascii="Verdana" w:eastAsia="Calibri" w:hAnsi="Verdana" w:cs="Arial"/>
          <w:sz w:val="20"/>
          <w:szCs w:val="20"/>
          <w:lang w:eastAsia="en-US"/>
        </w:rPr>
        <w:t>P</w:t>
      </w:r>
      <w:r w:rsidRPr="00F44BF6">
        <w:rPr>
          <w:rFonts w:ascii="Verdana" w:eastAsia="Calibri" w:hAnsi="Verdana" w:cs="Arial"/>
          <w:sz w:val="20"/>
          <w:szCs w:val="20"/>
          <w:lang w:eastAsia="en-US"/>
        </w:rPr>
        <w:t xml:space="preserve">rzystępując do prowadzonego przez </w:t>
      </w:r>
      <w:r w:rsidRPr="00FE10DF">
        <w:rPr>
          <w:rFonts w:ascii="Verdana" w:eastAsia="Calibri" w:hAnsi="Verdana" w:cs="Arial"/>
          <w:b/>
          <w:sz w:val="20"/>
          <w:szCs w:val="20"/>
          <w:lang w:eastAsia="en-US"/>
        </w:rPr>
        <w:t>Gminę Bielawa</w:t>
      </w:r>
      <w:r>
        <w:rPr>
          <w:rFonts w:ascii="Verdana" w:eastAsia="Calibri" w:hAnsi="Verdana" w:cs="Arial"/>
          <w:sz w:val="20"/>
          <w:szCs w:val="20"/>
          <w:lang w:eastAsia="en-US"/>
        </w:rPr>
        <w:t xml:space="preserve"> </w:t>
      </w:r>
      <w:r w:rsidRPr="00F44BF6">
        <w:rPr>
          <w:rFonts w:ascii="Verdana" w:eastAsia="Calibri" w:hAnsi="Verdana" w:cs="Arial"/>
          <w:sz w:val="20"/>
          <w:szCs w:val="20"/>
          <w:lang w:eastAsia="en-US"/>
        </w:rPr>
        <w:t>postępowania o udzielenie zamówienia pn.</w:t>
      </w:r>
      <w:r>
        <w:rPr>
          <w:rFonts w:ascii="Verdana" w:eastAsia="Calibri" w:hAnsi="Verdana" w:cs="Arial"/>
          <w:sz w:val="20"/>
          <w:szCs w:val="20"/>
          <w:lang w:eastAsia="en-US"/>
        </w:rPr>
        <w:t> </w:t>
      </w:r>
      <w:r w:rsidRPr="00FE10DF">
        <w:rPr>
          <w:rFonts w:ascii="Verdana" w:eastAsia="Calibri" w:hAnsi="Verdana" w:cs="Arial"/>
          <w:b/>
          <w:i/>
          <w:sz w:val="20"/>
          <w:szCs w:val="20"/>
          <w:lang w:eastAsia="en-US"/>
        </w:rPr>
        <w:t>„Rozwój systemu terenów zieleni miasta Bielawa z uwzględnieniem funkcji ekologicznych i rekreacyjnych na rzecz poprawy jakości środowiska i życia mieszkańców”</w:t>
      </w:r>
      <w:r w:rsidRPr="00F44BF6">
        <w:rPr>
          <w:rFonts w:ascii="Verdana" w:eastAsia="Calibri" w:hAnsi="Verdana" w:cs="Arial"/>
          <w:sz w:val="20"/>
          <w:szCs w:val="20"/>
          <w:lang w:eastAsia="en-US"/>
        </w:rPr>
        <w:t xml:space="preserve">, oznaczonego numerem </w:t>
      </w:r>
      <w:r w:rsidRPr="00FE10DF">
        <w:rPr>
          <w:rFonts w:ascii="Verdana" w:eastAsia="Calibri" w:hAnsi="Verdana" w:cs="Arial"/>
          <w:b/>
          <w:sz w:val="20"/>
          <w:szCs w:val="20"/>
          <w:lang w:eastAsia="en-US"/>
        </w:rPr>
        <w:t>IZ.271.6</w:t>
      </w:r>
      <w:r w:rsidR="00D80B7C">
        <w:rPr>
          <w:rFonts w:ascii="Verdana" w:eastAsia="Calibri" w:hAnsi="Verdana" w:cs="Arial"/>
          <w:b/>
          <w:sz w:val="20"/>
          <w:szCs w:val="20"/>
          <w:lang w:eastAsia="en-US"/>
        </w:rPr>
        <w:t>0</w:t>
      </w:r>
      <w:r w:rsidRPr="00FE10DF">
        <w:rPr>
          <w:rFonts w:ascii="Verdana" w:eastAsia="Calibri" w:hAnsi="Verdana" w:cs="Arial"/>
          <w:b/>
          <w:sz w:val="20"/>
          <w:szCs w:val="20"/>
          <w:lang w:eastAsia="en-US"/>
        </w:rPr>
        <w:t>.201</w:t>
      </w:r>
      <w:r w:rsidR="00D80B7C">
        <w:rPr>
          <w:rFonts w:ascii="Verdana" w:eastAsia="Calibri" w:hAnsi="Verdana" w:cs="Arial"/>
          <w:b/>
          <w:sz w:val="20"/>
          <w:szCs w:val="20"/>
          <w:lang w:eastAsia="en-US"/>
        </w:rPr>
        <w:t>9</w:t>
      </w:r>
      <w:r>
        <w:rPr>
          <w:rFonts w:ascii="Verdana" w:eastAsia="Calibri" w:hAnsi="Verdana" w:cs="Arial"/>
          <w:sz w:val="20"/>
          <w:szCs w:val="20"/>
          <w:lang w:eastAsia="en-US"/>
        </w:rPr>
        <w:t xml:space="preserve"> </w:t>
      </w:r>
      <w:r w:rsidRPr="00F44BF6">
        <w:rPr>
          <w:rFonts w:ascii="Verdana" w:eastAsia="Calibri" w:hAnsi="Verdana" w:cs="Arial"/>
          <w:sz w:val="20"/>
          <w:szCs w:val="20"/>
          <w:lang w:eastAsia="en-US"/>
        </w:rPr>
        <w:t>oświadczam, że:</w:t>
      </w:r>
    </w:p>
    <w:p w:rsidR="00011C49" w:rsidRPr="00F44BF6" w:rsidRDefault="00011C49" w:rsidP="00011C49">
      <w:pPr>
        <w:tabs>
          <w:tab w:val="left" w:pos="1134"/>
        </w:tabs>
        <w:spacing w:line="276" w:lineRule="auto"/>
        <w:ind w:left="1134" w:hanging="567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>
        <w:rPr>
          <w:rFonts w:ascii="Verdana" w:eastAsia="Calibri" w:hAnsi="Verdana" w:cs="Arial"/>
          <w:sz w:val="20"/>
          <w:szCs w:val="20"/>
          <w:lang w:eastAsia="en-US"/>
        </w:rPr>
        <w:t>–</w:t>
      </w:r>
      <w:r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F44BF6">
        <w:rPr>
          <w:rFonts w:ascii="Verdana" w:eastAsia="Calibri" w:hAnsi="Verdana" w:cs="Arial"/>
          <w:sz w:val="20"/>
          <w:szCs w:val="20"/>
          <w:lang w:eastAsia="en-US"/>
        </w:rPr>
        <w:t>nie należę do tej samej grupy kapitałowej w rozumieniu ustawy z dnia 16 lutego 2007 r. o</w:t>
      </w:r>
      <w:r>
        <w:rPr>
          <w:rFonts w:ascii="Verdana" w:eastAsia="Calibri" w:hAnsi="Verdana" w:cs="Arial"/>
          <w:sz w:val="20"/>
          <w:szCs w:val="20"/>
          <w:lang w:eastAsia="en-US"/>
        </w:rPr>
        <w:t> </w:t>
      </w:r>
      <w:r w:rsidRPr="00F44BF6">
        <w:rPr>
          <w:rFonts w:ascii="Verdana" w:eastAsia="Calibri" w:hAnsi="Verdana" w:cs="Arial"/>
          <w:sz w:val="20"/>
          <w:szCs w:val="20"/>
          <w:lang w:eastAsia="en-US"/>
        </w:rPr>
        <w:t>ochronie konkurencji i konsumentów (</w:t>
      </w:r>
      <w:r w:rsidRPr="0089295E">
        <w:rPr>
          <w:rFonts w:ascii="Verdana" w:eastAsia="Calibri" w:hAnsi="Verdana" w:cs="Arial"/>
          <w:sz w:val="20"/>
          <w:szCs w:val="20"/>
          <w:lang w:eastAsia="en-US"/>
        </w:rPr>
        <w:t>Dz. U. z 2007 r. Nr 50, poz. 331 z późn. zm.</w:t>
      </w:r>
      <w:r w:rsidRPr="00F44BF6">
        <w:rPr>
          <w:rFonts w:ascii="Verdana" w:eastAsia="Calibri" w:hAnsi="Verdana" w:cs="Arial"/>
          <w:sz w:val="20"/>
          <w:szCs w:val="20"/>
          <w:lang w:eastAsia="en-US"/>
        </w:rPr>
        <w:t>)*</w:t>
      </w:r>
    </w:p>
    <w:p w:rsidR="00011C49" w:rsidRPr="00F44BF6" w:rsidRDefault="00011C49" w:rsidP="00011C49">
      <w:pPr>
        <w:tabs>
          <w:tab w:val="left" w:pos="1134"/>
        </w:tabs>
        <w:spacing w:line="276" w:lineRule="auto"/>
        <w:ind w:left="1134" w:hanging="567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>
        <w:rPr>
          <w:rFonts w:ascii="Verdana" w:eastAsia="Calibri" w:hAnsi="Verdana" w:cs="Arial"/>
          <w:sz w:val="20"/>
          <w:szCs w:val="20"/>
          <w:lang w:eastAsia="en-US"/>
        </w:rPr>
        <w:t>–</w:t>
      </w:r>
      <w:r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F44BF6">
        <w:rPr>
          <w:rFonts w:ascii="Verdana" w:eastAsia="Calibri" w:hAnsi="Verdana" w:cs="Arial"/>
          <w:sz w:val="20"/>
          <w:szCs w:val="20"/>
          <w:lang w:eastAsia="en-US"/>
        </w:rPr>
        <w:t>należę do tej samej grupy kapitałowej w rozumieniu ustawy z dnia 16 lutego 2007 r. o</w:t>
      </w:r>
      <w:r>
        <w:rPr>
          <w:rFonts w:ascii="Verdana" w:eastAsia="Calibri" w:hAnsi="Verdana" w:cs="Arial"/>
          <w:sz w:val="20"/>
          <w:szCs w:val="20"/>
          <w:lang w:eastAsia="en-US"/>
        </w:rPr>
        <w:t> </w:t>
      </w:r>
      <w:r w:rsidRPr="00F44BF6">
        <w:rPr>
          <w:rFonts w:ascii="Verdana" w:eastAsia="Calibri" w:hAnsi="Verdana" w:cs="Arial"/>
          <w:sz w:val="20"/>
          <w:szCs w:val="20"/>
          <w:lang w:eastAsia="en-US"/>
        </w:rPr>
        <w:t>ochronie konkurencji i konsumentów (</w:t>
      </w:r>
      <w:r w:rsidRPr="0089295E">
        <w:rPr>
          <w:rFonts w:ascii="Verdana" w:eastAsia="Calibri" w:hAnsi="Verdana" w:cs="Arial"/>
          <w:sz w:val="20"/>
          <w:szCs w:val="20"/>
          <w:lang w:eastAsia="en-US"/>
        </w:rPr>
        <w:t>Dz. U. z 2007 r. Nr 50, poz. 331 z późn. zm.</w:t>
      </w:r>
      <w:r w:rsidRPr="00F44BF6">
        <w:rPr>
          <w:rFonts w:ascii="Verdana" w:eastAsia="Calibri" w:hAnsi="Verdana" w:cs="Arial"/>
          <w:sz w:val="20"/>
          <w:szCs w:val="20"/>
          <w:lang w:eastAsia="en-US"/>
        </w:rPr>
        <w:t>) z</w:t>
      </w:r>
      <w:r>
        <w:rPr>
          <w:rFonts w:ascii="Verdana" w:eastAsia="Calibri" w:hAnsi="Verdana" w:cs="Arial"/>
          <w:sz w:val="20"/>
          <w:szCs w:val="20"/>
          <w:lang w:eastAsia="en-US"/>
        </w:rPr>
        <w:t> </w:t>
      </w:r>
      <w:r w:rsidRPr="00F44BF6">
        <w:rPr>
          <w:rFonts w:ascii="Verdana" w:eastAsia="Calibri" w:hAnsi="Verdana" w:cs="Arial"/>
          <w:sz w:val="20"/>
          <w:szCs w:val="20"/>
          <w:lang w:eastAsia="en-US"/>
        </w:rPr>
        <w:t>następującym Wykonawcą/cami, którzy złożyli ofertę (podać)*:</w:t>
      </w:r>
    </w:p>
    <w:p w:rsidR="00011C49" w:rsidRPr="00F44BF6" w:rsidRDefault="00011C49" w:rsidP="00011C49">
      <w:pPr>
        <w:tabs>
          <w:tab w:val="left" w:pos="1701"/>
        </w:tabs>
        <w:spacing w:line="276" w:lineRule="auto"/>
        <w:ind w:left="1701" w:hanging="567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>
        <w:rPr>
          <w:rFonts w:ascii="Verdana" w:eastAsia="Calibri" w:hAnsi="Verdana" w:cs="Arial"/>
          <w:sz w:val="20"/>
          <w:szCs w:val="20"/>
          <w:lang w:eastAsia="en-US"/>
        </w:rPr>
        <w:t>1</w:t>
      </w:r>
      <w:r w:rsidRPr="00F44BF6">
        <w:rPr>
          <w:rFonts w:ascii="Verdana" w:eastAsia="Calibri" w:hAnsi="Verdana" w:cs="Arial"/>
          <w:sz w:val="20"/>
          <w:szCs w:val="20"/>
          <w:lang w:eastAsia="en-US"/>
        </w:rPr>
        <w:t>)</w:t>
      </w:r>
      <w:r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F44BF6">
        <w:rPr>
          <w:rFonts w:ascii="Verdana" w:eastAsia="Calibri" w:hAnsi="Verdana" w:cs="Arial"/>
          <w:sz w:val="20"/>
          <w:szCs w:val="20"/>
          <w:lang w:eastAsia="en-US"/>
        </w:rPr>
        <w:t xml:space="preserve">………………………………………………………………………………... </w:t>
      </w:r>
    </w:p>
    <w:p w:rsidR="00011C49" w:rsidRPr="00F44BF6" w:rsidRDefault="00011C49" w:rsidP="00011C49">
      <w:pPr>
        <w:tabs>
          <w:tab w:val="left" w:pos="1701"/>
        </w:tabs>
        <w:spacing w:line="276" w:lineRule="auto"/>
        <w:ind w:left="1701" w:hanging="567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>
        <w:rPr>
          <w:rFonts w:ascii="Verdana" w:eastAsia="Calibri" w:hAnsi="Verdana" w:cs="Arial"/>
          <w:sz w:val="20"/>
          <w:szCs w:val="20"/>
          <w:lang w:eastAsia="en-US"/>
        </w:rPr>
        <w:t>2</w:t>
      </w:r>
      <w:r w:rsidRPr="00F44BF6">
        <w:rPr>
          <w:rFonts w:ascii="Verdana" w:eastAsia="Calibri" w:hAnsi="Verdana" w:cs="Arial"/>
          <w:sz w:val="20"/>
          <w:szCs w:val="20"/>
          <w:lang w:eastAsia="en-US"/>
        </w:rPr>
        <w:t>)</w:t>
      </w:r>
      <w:r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F44BF6">
        <w:rPr>
          <w:rFonts w:ascii="Verdana" w:eastAsia="Calibri" w:hAnsi="Verdana" w:cs="Arial"/>
          <w:sz w:val="20"/>
          <w:szCs w:val="20"/>
          <w:lang w:eastAsia="en-US"/>
        </w:rPr>
        <w:t>………………………………………………………………………….……..</w:t>
      </w:r>
    </w:p>
    <w:p w:rsidR="00011C49" w:rsidRPr="00F44BF6" w:rsidRDefault="00011C49" w:rsidP="00011C49">
      <w:pPr>
        <w:tabs>
          <w:tab w:val="left" w:pos="1701"/>
        </w:tabs>
        <w:spacing w:line="276" w:lineRule="auto"/>
        <w:ind w:left="1701" w:hanging="567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>
        <w:rPr>
          <w:rFonts w:ascii="Verdana" w:eastAsia="Calibri" w:hAnsi="Verdana" w:cs="Arial"/>
          <w:sz w:val="20"/>
          <w:szCs w:val="20"/>
          <w:lang w:eastAsia="en-US"/>
        </w:rPr>
        <w:t>3</w:t>
      </w:r>
      <w:r w:rsidRPr="00F44BF6">
        <w:rPr>
          <w:rFonts w:ascii="Verdana" w:eastAsia="Calibri" w:hAnsi="Verdana" w:cs="Arial"/>
          <w:sz w:val="20"/>
          <w:szCs w:val="20"/>
          <w:lang w:eastAsia="en-US"/>
        </w:rPr>
        <w:t>)</w:t>
      </w:r>
      <w:r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F44BF6">
        <w:rPr>
          <w:rFonts w:ascii="Verdana" w:eastAsia="Calibri" w:hAnsi="Verdana" w:cs="Arial"/>
          <w:sz w:val="20"/>
          <w:szCs w:val="20"/>
          <w:lang w:eastAsia="en-US"/>
        </w:rPr>
        <w:t>…………………………………………………………………..…………….</w:t>
      </w:r>
    </w:p>
    <w:p w:rsidR="00011C49" w:rsidRDefault="00011C49" w:rsidP="00011C49">
      <w:pPr>
        <w:spacing w:line="276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011C49" w:rsidRPr="00F44BF6" w:rsidRDefault="00011C49" w:rsidP="00011C49">
      <w:pPr>
        <w:spacing w:line="276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F44BF6">
        <w:rPr>
          <w:rFonts w:ascii="Verdana" w:eastAsia="Calibri" w:hAnsi="Verdana" w:cs="Arial"/>
          <w:sz w:val="20"/>
          <w:szCs w:val="20"/>
          <w:lang w:eastAsia="en-US"/>
        </w:rPr>
        <w:t>* niepotrzebne skreślić</w:t>
      </w:r>
    </w:p>
    <w:p w:rsidR="00011C49" w:rsidRDefault="00011C49" w:rsidP="00011C49">
      <w:pPr>
        <w:spacing w:line="276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011C49" w:rsidRPr="00CB3930" w:rsidRDefault="00011C49" w:rsidP="00011C49">
      <w:pPr>
        <w:spacing w:line="276" w:lineRule="auto"/>
        <w:ind w:left="6381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CB3930">
        <w:rPr>
          <w:rFonts w:ascii="Arial" w:eastAsia="Calibri" w:hAnsi="Arial" w:cs="Arial"/>
          <w:i/>
          <w:sz w:val="16"/>
          <w:szCs w:val="16"/>
          <w:lang w:eastAsia="en-US"/>
        </w:rPr>
        <w:t>…………………………………………</w:t>
      </w:r>
    </w:p>
    <w:p w:rsidR="00011C49" w:rsidRDefault="00011C49" w:rsidP="00011C49">
      <w:pPr>
        <w:spacing w:line="276" w:lineRule="auto"/>
        <w:ind w:left="666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46627">
        <w:rPr>
          <w:rFonts w:ascii="Arial" w:eastAsia="Calibri" w:hAnsi="Arial" w:cs="Arial"/>
          <w:i/>
          <w:sz w:val="16"/>
          <w:szCs w:val="16"/>
          <w:lang w:eastAsia="en-US"/>
        </w:rPr>
        <w:t xml:space="preserve">(podpis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wykonawcy</w:t>
      </w:r>
      <w:r w:rsidRPr="00F46627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011C49" w:rsidRDefault="00011C49" w:rsidP="00011C49">
      <w:pPr>
        <w:spacing w:line="276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011C49" w:rsidRDefault="00011C49" w:rsidP="00011C49">
      <w:pPr>
        <w:spacing w:line="276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011C49" w:rsidRPr="00F44BF6" w:rsidRDefault="00011C49" w:rsidP="00011C49">
      <w:pPr>
        <w:spacing w:line="276" w:lineRule="auto"/>
        <w:jc w:val="both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F44BF6">
        <w:rPr>
          <w:rFonts w:ascii="Verdana" w:eastAsia="Calibri" w:hAnsi="Verdana" w:cs="Arial"/>
          <w:b/>
          <w:sz w:val="20"/>
          <w:szCs w:val="20"/>
          <w:lang w:eastAsia="en-US"/>
        </w:rPr>
        <w:t>UWAGA</w:t>
      </w:r>
      <w:r>
        <w:rPr>
          <w:rFonts w:ascii="Verdana" w:eastAsia="Calibri" w:hAnsi="Verdana" w:cs="Arial"/>
          <w:b/>
          <w:sz w:val="20"/>
          <w:szCs w:val="20"/>
          <w:lang w:eastAsia="en-US"/>
        </w:rPr>
        <w:t>:</w:t>
      </w:r>
    </w:p>
    <w:p w:rsidR="00011C49" w:rsidRDefault="00011C49" w:rsidP="00011C49">
      <w:pPr>
        <w:spacing w:line="276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r w:rsidRPr="00F44BF6">
        <w:rPr>
          <w:rFonts w:ascii="Verdana" w:eastAsia="Calibri" w:hAnsi="Verdana" w:cs="Arial"/>
          <w:sz w:val="20"/>
          <w:szCs w:val="20"/>
          <w:lang w:eastAsia="en-US"/>
        </w:rPr>
        <w:t>W przypadku przynależności do tej samej grupy kapitałowej Wykonawca może przedstawić dowody, że powiązania z innym wykonawcą nie prowadzą do zakłócenia konkurencji w postępowaniu o udzielenie zamówienia.</w:t>
      </w:r>
    </w:p>
    <w:p w:rsidR="00011C49" w:rsidRDefault="00011C49" w:rsidP="00011C49">
      <w:pPr>
        <w:spacing w:line="276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011C49" w:rsidRDefault="00011C49" w:rsidP="00535D7D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:rsidR="00011C49" w:rsidRDefault="00011C49" w:rsidP="00535D7D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:rsidR="00011C49" w:rsidRDefault="00011C49" w:rsidP="00535D7D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:rsidR="00011C49" w:rsidRDefault="00011C49" w:rsidP="00535D7D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:rsidR="00011C49" w:rsidRDefault="00011C49" w:rsidP="00535D7D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:rsidR="00011C49" w:rsidRDefault="00011C49" w:rsidP="00535D7D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:rsidR="00011C49" w:rsidRDefault="00011C49" w:rsidP="00535D7D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:rsidR="00011C49" w:rsidRDefault="00011C49" w:rsidP="00535D7D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:rsidR="00011C49" w:rsidRDefault="00011C49" w:rsidP="00535D7D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:rsidR="007B10D8" w:rsidRDefault="007B10D8" w:rsidP="00535D7D">
      <w:pPr>
        <w:spacing w:line="276" w:lineRule="auto"/>
        <w:jc w:val="both"/>
        <w:rPr>
          <w:rFonts w:ascii="Verdana" w:hAnsi="Verdana"/>
          <w:sz w:val="16"/>
          <w:szCs w:val="16"/>
        </w:rPr>
        <w:sectPr w:rsidR="007B10D8" w:rsidSect="00B17972">
          <w:headerReference w:type="default" r:id="rId14"/>
          <w:pgSz w:w="11906" w:h="16838" w:code="9"/>
          <w:pgMar w:top="1134" w:right="567" w:bottom="1134" w:left="851" w:header="709" w:footer="709" w:gutter="0"/>
          <w:pgNumType w:start="1"/>
          <w:cols w:space="708"/>
          <w:docGrid w:linePitch="360"/>
        </w:sectPr>
      </w:pPr>
    </w:p>
    <w:p w:rsidR="00417242" w:rsidRPr="00B50A58" w:rsidRDefault="00417242" w:rsidP="007B10D8">
      <w:pPr>
        <w:rPr>
          <w:rFonts w:ascii="Verdana" w:eastAsia="Calibri" w:hAnsi="Verdana" w:cs="Arial"/>
          <w:sz w:val="20"/>
          <w:szCs w:val="20"/>
          <w:lang w:eastAsia="en-US"/>
        </w:rPr>
      </w:pPr>
      <w:r w:rsidRPr="00B50A58">
        <w:rPr>
          <w:rFonts w:ascii="Verdana" w:eastAsia="Calibri" w:hAnsi="Verdana" w:cs="Arial"/>
          <w:b/>
          <w:sz w:val="20"/>
          <w:szCs w:val="20"/>
          <w:lang w:eastAsia="en-US"/>
        </w:rPr>
        <w:lastRenderedPageBreak/>
        <w:t>Wykonawca:</w:t>
      </w:r>
      <w:r w:rsidRPr="00B50A58"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 w:rsidR="007B10D8" w:rsidRPr="00B50A58"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 w:rsidR="007B10D8" w:rsidRPr="00B50A58"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 w:rsidR="007B10D8" w:rsidRPr="00B50A58"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 w:rsidR="007B10D8" w:rsidRPr="00B50A58"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 w:rsidR="007B10D8" w:rsidRPr="00B50A58"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 w:rsidR="007B10D8" w:rsidRPr="00B50A58"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 w:rsidR="007B10D8" w:rsidRPr="00B50A58">
        <w:rPr>
          <w:rFonts w:ascii="Verdana" w:eastAsia="Calibri" w:hAnsi="Verdana" w:cs="Arial"/>
          <w:b/>
          <w:sz w:val="20"/>
          <w:szCs w:val="20"/>
          <w:lang w:eastAsia="en-US"/>
        </w:rPr>
        <w:tab/>
      </w:r>
      <w:r w:rsidRPr="00B50A58">
        <w:rPr>
          <w:rFonts w:ascii="Verdana" w:eastAsia="Calibri" w:hAnsi="Verdana" w:cs="Arial"/>
          <w:sz w:val="20"/>
          <w:szCs w:val="20"/>
          <w:lang w:eastAsia="en-US"/>
        </w:rPr>
        <w:t>........................................</w:t>
      </w:r>
    </w:p>
    <w:p w:rsidR="00417242" w:rsidRPr="00B50A58" w:rsidRDefault="00417242" w:rsidP="00535D7D">
      <w:pPr>
        <w:tabs>
          <w:tab w:val="right" w:pos="9923"/>
        </w:tabs>
        <w:spacing w:line="276" w:lineRule="auto"/>
        <w:ind w:right="-2" w:hanging="1"/>
        <w:rPr>
          <w:rFonts w:ascii="Verdana" w:eastAsia="Calibri" w:hAnsi="Verdana" w:cs="Arial"/>
          <w:sz w:val="20"/>
          <w:szCs w:val="20"/>
          <w:lang w:eastAsia="en-US"/>
        </w:rPr>
      </w:pPr>
      <w:r w:rsidRPr="00B50A58">
        <w:rPr>
          <w:rFonts w:ascii="Verdana" w:eastAsia="Calibri" w:hAnsi="Verdana" w:cs="Arial"/>
          <w:sz w:val="20"/>
          <w:szCs w:val="20"/>
          <w:lang w:eastAsia="en-US"/>
        </w:rPr>
        <w:t>…………………………………………………</w:t>
      </w:r>
      <w:r w:rsidRPr="00B50A58">
        <w:rPr>
          <w:rFonts w:ascii="Verdana" w:eastAsia="Calibri" w:hAnsi="Verdana" w:cs="Arial"/>
          <w:sz w:val="20"/>
          <w:szCs w:val="20"/>
          <w:lang w:eastAsia="en-US"/>
        </w:rPr>
        <w:tab/>
      </w:r>
      <w:r w:rsidRPr="00B50A58">
        <w:rPr>
          <w:rFonts w:ascii="Verdana" w:eastAsia="Calibri" w:hAnsi="Verdana" w:cs="Arial"/>
          <w:i/>
          <w:sz w:val="18"/>
          <w:szCs w:val="18"/>
          <w:lang w:eastAsia="en-US"/>
        </w:rPr>
        <w:t>(miejscowość, data)</w:t>
      </w:r>
    </w:p>
    <w:p w:rsidR="00417242" w:rsidRPr="00B50A58" w:rsidRDefault="00417242" w:rsidP="00535D7D">
      <w:pPr>
        <w:spacing w:line="276" w:lineRule="auto"/>
        <w:ind w:right="7227"/>
        <w:rPr>
          <w:rFonts w:ascii="Verdana" w:eastAsia="Calibri" w:hAnsi="Verdana" w:cs="Arial"/>
          <w:sz w:val="20"/>
          <w:szCs w:val="20"/>
          <w:lang w:eastAsia="en-US"/>
        </w:rPr>
      </w:pPr>
      <w:r w:rsidRPr="00B50A58">
        <w:rPr>
          <w:rFonts w:ascii="Verdana" w:eastAsia="Calibri" w:hAnsi="Verdana" w:cs="Arial"/>
          <w:sz w:val="20"/>
          <w:szCs w:val="20"/>
          <w:lang w:eastAsia="en-US"/>
        </w:rPr>
        <w:t>…………………………………………………</w:t>
      </w:r>
    </w:p>
    <w:p w:rsidR="00417242" w:rsidRPr="00B50A58" w:rsidRDefault="00417242" w:rsidP="00535D7D">
      <w:pPr>
        <w:spacing w:line="276" w:lineRule="auto"/>
        <w:ind w:right="7227"/>
        <w:rPr>
          <w:rFonts w:ascii="Verdana" w:eastAsia="Calibri" w:hAnsi="Verdana" w:cs="Arial"/>
          <w:i/>
          <w:sz w:val="16"/>
          <w:szCs w:val="16"/>
          <w:lang w:eastAsia="en-US"/>
        </w:rPr>
      </w:pPr>
      <w:r w:rsidRPr="00B50A58">
        <w:rPr>
          <w:rFonts w:ascii="Verdana" w:eastAsia="Calibri" w:hAnsi="Verdana" w:cs="Arial"/>
          <w:i/>
          <w:sz w:val="16"/>
          <w:szCs w:val="16"/>
          <w:lang w:eastAsia="en-US"/>
        </w:rPr>
        <w:t>(pełna nazwa/firma, adres, w zależności od podmiotu: NIP, KRS/CEiDG)</w:t>
      </w:r>
    </w:p>
    <w:p w:rsidR="00417242" w:rsidRPr="00B50A58" w:rsidRDefault="00417242" w:rsidP="00535D7D">
      <w:pPr>
        <w:spacing w:line="276" w:lineRule="auto"/>
        <w:ind w:right="7227"/>
        <w:rPr>
          <w:rFonts w:ascii="Verdana" w:eastAsia="Calibri" w:hAnsi="Verdana" w:cs="Arial"/>
          <w:sz w:val="20"/>
          <w:szCs w:val="20"/>
          <w:lang w:eastAsia="en-US"/>
        </w:rPr>
      </w:pPr>
    </w:p>
    <w:p w:rsidR="00417242" w:rsidRPr="00B50A58" w:rsidRDefault="00417242" w:rsidP="00535D7D">
      <w:pPr>
        <w:spacing w:line="276" w:lineRule="auto"/>
        <w:ind w:right="7227"/>
        <w:rPr>
          <w:rFonts w:ascii="Verdana" w:eastAsia="Calibri" w:hAnsi="Verdana" w:cs="Arial"/>
          <w:sz w:val="20"/>
          <w:szCs w:val="20"/>
          <w:lang w:eastAsia="en-US"/>
        </w:rPr>
      </w:pPr>
      <w:r w:rsidRPr="00B50A58">
        <w:rPr>
          <w:rFonts w:ascii="Verdana" w:eastAsia="Calibri" w:hAnsi="Verdana" w:cs="Arial"/>
          <w:sz w:val="20"/>
          <w:szCs w:val="20"/>
          <w:lang w:eastAsia="en-US"/>
        </w:rPr>
        <w:t>reprezentowany przez:</w:t>
      </w:r>
    </w:p>
    <w:p w:rsidR="00417242" w:rsidRPr="00B50A58" w:rsidRDefault="00417242" w:rsidP="00535D7D">
      <w:pPr>
        <w:spacing w:line="276" w:lineRule="auto"/>
        <w:ind w:right="7227"/>
        <w:rPr>
          <w:rFonts w:ascii="Verdana" w:eastAsia="Calibri" w:hAnsi="Verdana" w:cs="Arial"/>
          <w:sz w:val="20"/>
          <w:szCs w:val="20"/>
          <w:lang w:eastAsia="en-US"/>
        </w:rPr>
      </w:pPr>
      <w:r w:rsidRPr="00B50A58">
        <w:rPr>
          <w:rFonts w:ascii="Verdana" w:eastAsia="Calibri" w:hAnsi="Verdana" w:cs="Arial"/>
          <w:sz w:val="20"/>
          <w:szCs w:val="20"/>
          <w:lang w:eastAsia="en-US"/>
        </w:rPr>
        <w:t>…………………………………………………</w:t>
      </w:r>
    </w:p>
    <w:p w:rsidR="00417242" w:rsidRPr="00B50A58" w:rsidRDefault="00417242" w:rsidP="00535D7D">
      <w:pPr>
        <w:spacing w:line="276" w:lineRule="auto"/>
        <w:ind w:right="7227"/>
        <w:rPr>
          <w:rFonts w:ascii="Verdana" w:eastAsia="Calibri" w:hAnsi="Verdana" w:cs="Arial"/>
          <w:sz w:val="20"/>
          <w:szCs w:val="20"/>
          <w:lang w:eastAsia="en-US"/>
        </w:rPr>
      </w:pPr>
      <w:r w:rsidRPr="00B50A58">
        <w:rPr>
          <w:rFonts w:ascii="Verdana" w:eastAsia="Calibri" w:hAnsi="Verdana" w:cs="Arial"/>
          <w:sz w:val="20"/>
          <w:szCs w:val="20"/>
          <w:lang w:eastAsia="en-US"/>
        </w:rPr>
        <w:t>…………………………………………………</w:t>
      </w:r>
    </w:p>
    <w:p w:rsidR="00417242" w:rsidRPr="00B50A58" w:rsidRDefault="00417242" w:rsidP="00535D7D">
      <w:pPr>
        <w:spacing w:line="276" w:lineRule="auto"/>
        <w:ind w:right="7227"/>
        <w:rPr>
          <w:rFonts w:ascii="Verdana" w:eastAsia="Calibri" w:hAnsi="Verdana" w:cs="Arial"/>
          <w:sz w:val="20"/>
          <w:szCs w:val="20"/>
          <w:lang w:eastAsia="en-US"/>
        </w:rPr>
      </w:pPr>
      <w:r w:rsidRPr="00B50A58">
        <w:rPr>
          <w:rFonts w:ascii="Verdana" w:eastAsia="Calibri" w:hAnsi="Verdana" w:cs="Arial"/>
          <w:i/>
          <w:sz w:val="16"/>
          <w:szCs w:val="16"/>
          <w:lang w:eastAsia="en-US"/>
        </w:rPr>
        <w:t>(imię, nazwisko, stanowisko/podstawa do reprezentacji)</w:t>
      </w:r>
    </w:p>
    <w:p w:rsidR="00F44BF6" w:rsidRPr="00B50A58" w:rsidRDefault="00F44BF6" w:rsidP="00535D7D">
      <w:pPr>
        <w:spacing w:line="276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417242" w:rsidRPr="00B50A58" w:rsidRDefault="00417242" w:rsidP="00535D7D">
      <w:pPr>
        <w:spacing w:line="276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417242" w:rsidRPr="00B50A58" w:rsidRDefault="00417242" w:rsidP="00535D7D">
      <w:pPr>
        <w:spacing w:line="276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417242" w:rsidRPr="00B50A58" w:rsidRDefault="00417242" w:rsidP="00535D7D">
      <w:pPr>
        <w:spacing w:line="276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417242" w:rsidRPr="00B50A58" w:rsidRDefault="00417242" w:rsidP="00535D7D">
      <w:pPr>
        <w:pStyle w:val="NormalnyWeb"/>
        <w:spacing w:line="276" w:lineRule="auto"/>
        <w:ind w:firstLine="567"/>
        <w:rPr>
          <w:rFonts w:ascii="Verdana" w:hAnsi="Verdana" w:cs="Arial"/>
        </w:rPr>
      </w:pPr>
      <w:r w:rsidRPr="00B50A58">
        <w:rPr>
          <w:rFonts w:ascii="Verdana" w:hAnsi="Verdana" w:cs="Arial"/>
          <w:color w:val="000000"/>
        </w:rPr>
        <w:t xml:space="preserve">Oświadczam, że </w:t>
      </w:r>
      <w:r w:rsidRPr="00B50A58">
        <w:rPr>
          <w:rFonts w:ascii="Verdana" w:hAnsi="Verdana" w:cs="Arial"/>
          <w:b/>
          <w:color w:val="000000"/>
        </w:rPr>
        <w:t>wypełniłem obowiązki informacyjne</w:t>
      </w:r>
      <w:r w:rsidRPr="00B50A58">
        <w:rPr>
          <w:rFonts w:ascii="Verdana" w:hAnsi="Verdana" w:cs="Arial"/>
          <w:color w:val="000000"/>
        </w:rPr>
        <w:t xml:space="preserve">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1)– dalej</w:t>
      </w:r>
      <w:r w:rsidRPr="00B50A58">
        <w:rPr>
          <w:rFonts w:ascii="Verdana" w:hAnsi="Verdana" w:cs="Arial"/>
          <w:b/>
          <w:color w:val="000000"/>
        </w:rPr>
        <w:t xml:space="preserve"> RODO</w:t>
      </w:r>
      <w:r w:rsidRPr="00B50A58">
        <w:rPr>
          <w:rFonts w:ascii="Verdana" w:hAnsi="Verdana" w:cs="Arial"/>
          <w:color w:val="000000"/>
        </w:rPr>
        <w:t xml:space="preserve"> – wobec osób fizycznych, </w:t>
      </w:r>
      <w:r w:rsidRPr="00B50A58">
        <w:rPr>
          <w:rFonts w:ascii="Verdana" w:hAnsi="Verdana" w:cs="Arial"/>
        </w:rPr>
        <w:t>od których dane osobowe bezpośrednio lub pośrednio pozyskałem</w:t>
      </w:r>
      <w:r w:rsidR="00FE10DF" w:rsidRPr="00B50A58">
        <w:rPr>
          <w:rFonts w:ascii="Verdana" w:hAnsi="Verdana" w:cs="Arial"/>
        </w:rPr>
        <w:t xml:space="preserve"> </w:t>
      </w:r>
      <w:r w:rsidRPr="00B50A58">
        <w:rPr>
          <w:rFonts w:ascii="Verdana" w:hAnsi="Verdana" w:cs="Arial"/>
          <w:color w:val="000000"/>
        </w:rPr>
        <w:t>w celu ubiegania się o udzielenie zamówienia publicznego w niniejszym postępowaniu</w:t>
      </w:r>
      <w:r w:rsidRPr="00B50A58">
        <w:rPr>
          <w:rFonts w:ascii="Verdana" w:hAnsi="Verdana" w:cs="Arial"/>
        </w:rPr>
        <w:t>.*</w:t>
      </w:r>
    </w:p>
    <w:p w:rsidR="00417242" w:rsidRPr="00B50A58" w:rsidRDefault="00417242" w:rsidP="00535D7D">
      <w:pPr>
        <w:spacing w:line="276" w:lineRule="auto"/>
        <w:jc w:val="both"/>
        <w:rPr>
          <w:rFonts w:ascii="Verdana" w:eastAsia="Calibri" w:hAnsi="Verdana" w:cs="Arial"/>
          <w:sz w:val="18"/>
          <w:szCs w:val="18"/>
          <w:lang w:eastAsia="en-US"/>
        </w:rPr>
      </w:pPr>
    </w:p>
    <w:p w:rsidR="00417242" w:rsidRPr="00B50A58" w:rsidRDefault="00417242" w:rsidP="00535D7D">
      <w:pPr>
        <w:spacing w:line="276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417242" w:rsidRPr="00B50A58" w:rsidRDefault="00417242" w:rsidP="00535D7D">
      <w:pPr>
        <w:spacing w:line="276" w:lineRule="auto"/>
        <w:ind w:left="6381"/>
        <w:rPr>
          <w:rFonts w:ascii="Verdana" w:eastAsia="Calibri" w:hAnsi="Verdana" w:cs="Arial"/>
          <w:i/>
          <w:sz w:val="16"/>
          <w:szCs w:val="16"/>
          <w:lang w:eastAsia="en-US"/>
        </w:rPr>
      </w:pPr>
      <w:r w:rsidRPr="00B50A58">
        <w:rPr>
          <w:rFonts w:ascii="Verdana" w:eastAsia="Calibri" w:hAnsi="Verdana" w:cs="Arial"/>
          <w:i/>
          <w:sz w:val="16"/>
          <w:szCs w:val="16"/>
          <w:lang w:eastAsia="en-US"/>
        </w:rPr>
        <w:t>…………………………………………</w:t>
      </w:r>
    </w:p>
    <w:p w:rsidR="00417242" w:rsidRPr="00B50A58" w:rsidRDefault="00417242" w:rsidP="00535D7D">
      <w:pPr>
        <w:spacing w:line="276" w:lineRule="auto"/>
        <w:ind w:left="6663"/>
        <w:rPr>
          <w:rFonts w:ascii="Verdana" w:eastAsia="Calibri" w:hAnsi="Verdana" w:cs="Arial"/>
          <w:i/>
          <w:sz w:val="16"/>
          <w:szCs w:val="16"/>
          <w:lang w:eastAsia="en-US"/>
        </w:rPr>
      </w:pPr>
      <w:r w:rsidRPr="00B50A58">
        <w:rPr>
          <w:rFonts w:ascii="Verdana" w:eastAsia="Calibri" w:hAnsi="Verdana" w:cs="Arial"/>
          <w:i/>
          <w:sz w:val="16"/>
          <w:szCs w:val="16"/>
          <w:lang w:eastAsia="en-US"/>
        </w:rPr>
        <w:t>(podpis wykonawcy)</w:t>
      </w:r>
    </w:p>
    <w:p w:rsidR="00417242" w:rsidRPr="00B50A58" w:rsidRDefault="00417242" w:rsidP="00535D7D">
      <w:pPr>
        <w:spacing w:line="276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  <w:bookmarkStart w:id="6" w:name="_GoBack"/>
      <w:bookmarkEnd w:id="6"/>
    </w:p>
    <w:p w:rsidR="00417242" w:rsidRPr="00B50A58" w:rsidRDefault="00417242" w:rsidP="00535D7D">
      <w:pPr>
        <w:spacing w:line="276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417242" w:rsidRDefault="00417242" w:rsidP="00535D7D">
      <w:pPr>
        <w:spacing w:line="276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417242" w:rsidRDefault="00417242" w:rsidP="00535D7D">
      <w:pPr>
        <w:spacing w:line="276" w:lineRule="auto"/>
        <w:jc w:val="both"/>
        <w:rPr>
          <w:rFonts w:ascii="Verdana" w:eastAsia="Calibri" w:hAnsi="Verdana" w:cs="Arial"/>
          <w:sz w:val="20"/>
          <w:szCs w:val="20"/>
          <w:lang w:eastAsia="en-US"/>
        </w:rPr>
      </w:pPr>
    </w:p>
    <w:p w:rsidR="00417242" w:rsidRDefault="00647FA1" w:rsidP="00535D7D">
      <w:pPr>
        <w:spacing w:line="276" w:lineRule="auto"/>
        <w:jc w:val="both"/>
        <w:rPr>
          <w:rFonts w:ascii="Verdana" w:eastAsia="Calibri" w:hAnsi="Verdana" w:cs="Arial"/>
          <w:i/>
          <w:sz w:val="16"/>
          <w:szCs w:val="16"/>
          <w:lang w:eastAsia="en-US"/>
        </w:rPr>
      </w:pPr>
      <w:r w:rsidRPr="007B10D8">
        <w:rPr>
          <w:rFonts w:ascii="Verdana" w:eastAsia="Calibri" w:hAnsi="Verdana" w:cs="Arial"/>
          <w:i/>
          <w:sz w:val="16"/>
          <w:szCs w:val="16"/>
          <w:lang w:eastAsia="en-US"/>
        </w:rPr>
        <w:t xml:space="preserve">* </w:t>
      </w:r>
      <w:r w:rsidR="00417242" w:rsidRPr="007B10D8">
        <w:rPr>
          <w:rFonts w:ascii="Verdana" w:eastAsia="Calibri" w:hAnsi="Verdana" w:cs="Arial"/>
          <w:i/>
          <w:sz w:val="16"/>
          <w:szCs w:val="16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(Zamawiający usunie treść oświadczenia np. przez jego wykreślenie).</w:t>
      </w:r>
    </w:p>
    <w:p w:rsidR="007B10D8" w:rsidRDefault="007B10D8" w:rsidP="007B10D8">
      <w:pPr>
        <w:rPr>
          <w:rFonts w:ascii="Verdana" w:eastAsia="Calibri" w:hAnsi="Verdana" w:cs="Arial"/>
          <w:sz w:val="16"/>
          <w:szCs w:val="16"/>
          <w:lang w:eastAsia="en-US"/>
        </w:rPr>
      </w:pPr>
    </w:p>
    <w:p w:rsidR="007C3B38" w:rsidRDefault="007C3B38" w:rsidP="007B10D8">
      <w:pPr>
        <w:rPr>
          <w:rFonts w:ascii="Verdana" w:eastAsia="Calibri" w:hAnsi="Verdana" w:cs="Arial"/>
          <w:sz w:val="16"/>
          <w:szCs w:val="16"/>
          <w:lang w:eastAsia="en-US"/>
        </w:rPr>
      </w:pPr>
    </w:p>
    <w:p w:rsidR="007C3B38" w:rsidRDefault="007C3B38" w:rsidP="007B10D8">
      <w:pPr>
        <w:rPr>
          <w:rFonts w:ascii="Verdana" w:eastAsia="Calibri" w:hAnsi="Verdana" w:cs="Arial"/>
          <w:sz w:val="16"/>
          <w:szCs w:val="16"/>
          <w:lang w:eastAsia="en-US"/>
        </w:rPr>
      </w:pPr>
    </w:p>
    <w:p w:rsidR="007C3B38" w:rsidRDefault="007C3B38" w:rsidP="007B10D8">
      <w:pPr>
        <w:rPr>
          <w:rFonts w:ascii="Verdana" w:eastAsia="Calibri" w:hAnsi="Verdana" w:cs="Arial"/>
          <w:sz w:val="16"/>
          <w:szCs w:val="16"/>
          <w:lang w:eastAsia="en-US"/>
        </w:rPr>
      </w:pPr>
    </w:p>
    <w:p w:rsidR="007C3B38" w:rsidRDefault="007C3B38" w:rsidP="007B10D8">
      <w:pPr>
        <w:rPr>
          <w:rFonts w:ascii="Verdana" w:eastAsia="Calibri" w:hAnsi="Verdana" w:cs="Arial"/>
          <w:sz w:val="16"/>
          <w:szCs w:val="16"/>
          <w:lang w:eastAsia="en-US"/>
        </w:rPr>
      </w:pPr>
    </w:p>
    <w:p w:rsidR="007C3B38" w:rsidRDefault="007C3B38" w:rsidP="007B10D8">
      <w:pPr>
        <w:rPr>
          <w:rFonts w:ascii="Verdana" w:eastAsia="Calibri" w:hAnsi="Verdana" w:cs="Arial"/>
          <w:sz w:val="16"/>
          <w:szCs w:val="16"/>
          <w:lang w:eastAsia="en-US"/>
        </w:rPr>
      </w:pPr>
    </w:p>
    <w:p w:rsidR="007C3B38" w:rsidRDefault="007C3B38" w:rsidP="007B10D8">
      <w:pPr>
        <w:rPr>
          <w:rFonts w:ascii="Verdana" w:eastAsia="Calibri" w:hAnsi="Verdana" w:cs="Arial"/>
          <w:sz w:val="16"/>
          <w:szCs w:val="16"/>
          <w:lang w:eastAsia="en-US"/>
        </w:rPr>
      </w:pPr>
    </w:p>
    <w:p w:rsidR="007C3B38" w:rsidRDefault="007C3B38" w:rsidP="007B10D8">
      <w:pPr>
        <w:rPr>
          <w:rFonts w:ascii="Verdana" w:eastAsia="Calibri" w:hAnsi="Verdana" w:cs="Arial"/>
          <w:sz w:val="16"/>
          <w:szCs w:val="16"/>
          <w:lang w:eastAsia="en-US"/>
        </w:rPr>
      </w:pPr>
    </w:p>
    <w:p w:rsidR="007C3B38" w:rsidRDefault="007C3B38" w:rsidP="007B10D8">
      <w:pPr>
        <w:rPr>
          <w:rFonts w:ascii="Verdana" w:eastAsia="Calibri" w:hAnsi="Verdana" w:cs="Arial"/>
          <w:sz w:val="16"/>
          <w:szCs w:val="16"/>
          <w:lang w:eastAsia="en-US"/>
        </w:rPr>
      </w:pPr>
    </w:p>
    <w:p w:rsidR="007C3B38" w:rsidRDefault="007C3B38" w:rsidP="007B10D8">
      <w:pPr>
        <w:rPr>
          <w:rFonts w:ascii="Verdana" w:eastAsia="Calibri" w:hAnsi="Verdana" w:cs="Arial"/>
          <w:sz w:val="16"/>
          <w:szCs w:val="16"/>
          <w:lang w:eastAsia="en-US"/>
        </w:rPr>
      </w:pPr>
    </w:p>
    <w:p w:rsidR="007C3B38" w:rsidRDefault="007C3B38" w:rsidP="007B10D8">
      <w:pPr>
        <w:rPr>
          <w:rFonts w:ascii="Verdana" w:eastAsia="Calibri" w:hAnsi="Verdana" w:cs="Arial"/>
          <w:sz w:val="16"/>
          <w:szCs w:val="16"/>
          <w:lang w:eastAsia="en-US"/>
        </w:rPr>
      </w:pPr>
    </w:p>
    <w:p w:rsidR="007C3B38" w:rsidRDefault="007C3B38" w:rsidP="007B10D8">
      <w:pPr>
        <w:rPr>
          <w:rFonts w:ascii="Verdana" w:eastAsia="Calibri" w:hAnsi="Verdana" w:cs="Arial"/>
          <w:sz w:val="16"/>
          <w:szCs w:val="16"/>
          <w:lang w:eastAsia="en-US"/>
        </w:rPr>
        <w:sectPr w:rsidR="007C3B38" w:rsidSect="00E75B3B">
          <w:headerReference w:type="default" r:id="rId15"/>
          <w:footerReference w:type="default" r:id="rId16"/>
          <w:pgSz w:w="11906" w:h="16838" w:code="9"/>
          <w:pgMar w:top="1701" w:right="567" w:bottom="1134" w:left="851" w:header="709" w:footer="709" w:gutter="0"/>
          <w:pgNumType w:start="1"/>
          <w:cols w:space="708"/>
          <w:docGrid w:linePitch="360"/>
        </w:sectPr>
      </w:pPr>
    </w:p>
    <w:p w:rsidR="00AA735E" w:rsidRDefault="00AA735E" w:rsidP="00AA735E">
      <w:pPr>
        <w:spacing w:line="276" w:lineRule="auto"/>
      </w:pPr>
      <w:r>
        <w:rPr>
          <w:rFonts w:ascii="Verdana" w:hAnsi="Verdana"/>
          <w:b/>
          <w:sz w:val="18"/>
          <w:szCs w:val="18"/>
        </w:rPr>
        <w:lastRenderedPageBreak/>
        <w:t>IZ.271.60.2019</w:t>
      </w:r>
    </w:p>
    <w:tbl>
      <w:tblPr>
        <w:tblW w:w="9190" w:type="dxa"/>
        <w:tblInd w:w="-73" w:type="dxa"/>
        <w:tblCellMar>
          <w:left w:w="75" w:type="dxa"/>
          <w:right w:w="70" w:type="dxa"/>
        </w:tblCellMar>
        <w:tblLook w:val="04A0"/>
      </w:tblPr>
      <w:tblGrid>
        <w:gridCol w:w="3119"/>
        <w:gridCol w:w="6071"/>
      </w:tblGrid>
      <w:tr w:rsidR="00AA735E" w:rsidTr="00F35024">
        <w:trPr>
          <w:trHeight w:val="1100"/>
        </w:trPr>
        <w:tc>
          <w:tcPr>
            <w:tcW w:w="3119" w:type="dxa"/>
            <w:shd w:val="clear" w:color="auto" w:fill="auto"/>
            <w:vAlign w:val="bottom"/>
          </w:tcPr>
          <w:p w:rsidR="00AA735E" w:rsidRDefault="00AA735E" w:rsidP="00F35024">
            <w:pPr>
              <w:ind w:right="23"/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(nazwa podmiotu oddającego potencjał)</w:t>
            </w:r>
          </w:p>
        </w:tc>
        <w:tc>
          <w:tcPr>
            <w:tcW w:w="6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A735E" w:rsidRDefault="00AA735E" w:rsidP="00F35024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AA735E" w:rsidRDefault="00AA735E" w:rsidP="00AA735E">
      <w:pPr>
        <w:pStyle w:val="Zwykytekst"/>
        <w:shd w:val="clear" w:color="auto" w:fill="BFBFBF"/>
        <w:tabs>
          <w:tab w:val="left" w:leader="dot" w:pos="9360"/>
        </w:tabs>
        <w:spacing w:before="120" w:after="120" w:line="276" w:lineRule="auto"/>
        <w:jc w:val="both"/>
        <w:rPr>
          <w:rFonts w:ascii="Verdana" w:hAnsi="Verdana" w:cs="Arial"/>
          <w:b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MY NIŻEJ PODPISANI:</w:t>
      </w:r>
    </w:p>
    <w:p w:rsidR="00AA735E" w:rsidRDefault="00AA735E" w:rsidP="00AA735E">
      <w:pPr>
        <w:pStyle w:val="Zwykytekst"/>
        <w:tabs>
          <w:tab w:val="left" w:leader="underscore" w:pos="9360"/>
        </w:tabs>
        <w:jc w:val="both"/>
        <w:rPr>
          <w:rFonts w:ascii="Verdana" w:hAnsi="Verdana" w:cs="Arial"/>
        </w:rPr>
      </w:pPr>
    </w:p>
    <w:p w:rsidR="00AA735E" w:rsidRDefault="00AA735E" w:rsidP="00AA735E">
      <w:pPr>
        <w:pStyle w:val="Zwykytekst"/>
        <w:tabs>
          <w:tab w:val="left" w:leader="underscore" w:pos="9360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 w:rsidR="00AA735E" w:rsidRDefault="00AA735E" w:rsidP="00AA735E">
      <w:pPr>
        <w:pStyle w:val="Zwykytekst"/>
        <w:tabs>
          <w:tab w:val="left" w:leader="dot" w:pos="9072"/>
        </w:tabs>
        <w:jc w:val="center"/>
        <w:rPr>
          <w:rFonts w:ascii="Verdana" w:hAnsi="Verdana" w:cs="Arial"/>
          <w:i/>
          <w:iCs/>
          <w:sz w:val="18"/>
          <w:szCs w:val="18"/>
        </w:rPr>
      </w:pPr>
      <w:r>
        <w:rPr>
          <w:rFonts w:ascii="Verdana" w:hAnsi="Verdana" w:cs="Arial"/>
          <w:i/>
          <w:iCs/>
          <w:sz w:val="18"/>
          <w:szCs w:val="18"/>
        </w:rPr>
        <w:t>(imię i nazwisko osoby upoważnionej do reprezentowania podmiotu)</w:t>
      </w:r>
    </w:p>
    <w:p w:rsidR="00AA735E" w:rsidRDefault="00AA735E" w:rsidP="00AA735E">
      <w:pPr>
        <w:pStyle w:val="Zwykytekst"/>
        <w:tabs>
          <w:tab w:val="left" w:leader="dot" w:pos="9360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działając w imieniu i na rzecz</w:t>
      </w:r>
    </w:p>
    <w:p w:rsidR="00AA735E" w:rsidRDefault="00AA735E" w:rsidP="00AA735E">
      <w:pPr>
        <w:pStyle w:val="Zwykytekst"/>
        <w:tabs>
          <w:tab w:val="left" w:leader="dot" w:pos="9360"/>
        </w:tabs>
        <w:jc w:val="both"/>
        <w:rPr>
          <w:rFonts w:ascii="Verdana" w:hAnsi="Verdana" w:cs="Arial"/>
        </w:rPr>
      </w:pPr>
    </w:p>
    <w:p w:rsidR="00AA735E" w:rsidRDefault="00AA735E" w:rsidP="00AA735E">
      <w:pPr>
        <w:pStyle w:val="Zwykytekst"/>
        <w:tabs>
          <w:tab w:val="left" w:leader="underscore" w:pos="9360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 w:rsidR="00AA735E" w:rsidRDefault="00AA735E" w:rsidP="00AA735E">
      <w:pPr>
        <w:pStyle w:val="Zwykytekst"/>
        <w:tabs>
          <w:tab w:val="left" w:leader="dot" w:pos="9072"/>
        </w:tabs>
        <w:jc w:val="center"/>
        <w:rPr>
          <w:rFonts w:ascii="Verdana" w:hAnsi="Verdana" w:cs="Arial"/>
          <w:i/>
          <w:iCs/>
          <w:sz w:val="18"/>
          <w:szCs w:val="18"/>
        </w:rPr>
      </w:pPr>
      <w:r>
        <w:rPr>
          <w:rFonts w:ascii="Verdana" w:hAnsi="Verdana" w:cs="Arial"/>
          <w:i/>
          <w:iCs/>
          <w:sz w:val="18"/>
          <w:szCs w:val="18"/>
        </w:rPr>
        <w:t>(nazwa (firma) dokładny adres Podmiotu)</w:t>
      </w:r>
    </w:p>
    <w:p w:rsidR="00AA735E" w:rsidRDefault="00AA735E" w:rsidP="00AA735E">
      <w:pPr>
        <w:pStyle w:val="Zwykytekst1"/>
        <w:tabs>
          <w:tab w:val="left" w:pos="9214"/>
        </w:tabs>
        <w:ind w:right="-1"/>
        <w:jc w:val="both"/>
        <w:rPr>
          <w:rFonts w:ascii="Verdana" w:hAnsi="Verdana" w:cs="Arial"/>
          <w:sz w:val="18"/>
          <w:szCs w:val="18"/>
        </w:rPr>
      </w:pPr>
    </w:p>
    <w:p w:rsidR="00AA735E" w:rsidRDefault="00AA735E" w:rsidP="00AA735E">
      <w:pPr>
        <w:pStyle w:val="Zwykytekst1"/>
        <w:tabs>
          <w:tab w:val="left" w:pos="9214"/>
        </w:tabs>
        <w:ind w:right="-1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Zobowiązuję się do oddania nw. zasobów na potrzeby wykonania zamówienia </w:t>
      </w:r>
    </w:p>
    <w:p w:rsidR="00AA735E" w:rsidRDefault="00AA735E" w:rsidP="00AA735E">
      <w:pPr>
        <w:pStyle w:val="Zwykytekst"/>
        <w:tabs>
          <w:tab w:val="left" w:leader="underscore" w:pos="9360"/>
        </w:tabs>
        <w:jc w:val="both"/>
        <w:rPr>
          <w:rFonts w:ascii="Verdana" w:hAnsi="Verdana" w:cs="Arial"/>
        </w:rPr>
      </w:pPr>
    </w:p>
    <w:p w:rsidR="00AA735E" w:rsidRDefault="00AA735E" w:rsidP="00AA735E">
      <w:pPr>
        <w:pStyle w:val="Zwykytekst"/>
        <w:tabs>
          <w:tab w:val="left" w:leader="underscore" w:pos="9360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 w:rsidR="00AA735E" w:rsidRDefault="00AA735E" w:rsidP="00AA735E">
      <w:pPr>
        <w:jc w:val="center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>(określenie zasobu – zdolności techniczne lub zdolności zawodowe / sytuacja finansowa lub sytuacja ekonomiczna)</w:t>
      </w:r>
    </w:p>
    <w:p w:rsidR="00AA735E" w:rsidRDefault="00AA735E" w:rsidP="00AA735E">
      <w:pPr>
        <w:pStyle w:val="Zwykytekst1"/>
        <w:tabs>
          <w:tab w:val="left" w:pos="9214"/>
        </w:tabs>
        <w:ind w:right="-1"/>
        <w:jc w:val="both"/>
        <w:rPr>
          <w:rFonts w:ascii="Verdana" w:hAnsi="Verdana" w:cs="Arial"/>
          <w:sz w:val="18"/>
          <w:szCs w:val="18"/>
        </w:rPr>
      </w:pPr>
    </w:p>
    <w:p w:rsidR="00AA735E" w:rsidRDefault="00AA735E" w:rsidP="00AA735E">
      <w:pPr>
        <w:pStyle w:val="Zwykytekst1"/>
        <w:tabs>
          <w:tab w:val="left" w:pos="9214"/>
        </w:tabs>
        <w:ind w:right="-1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do dyspozycji Wykonawcy:</w:t>
      </w:r>
    </w:p>
    <w:p w:rsidR="00AA735E" w:rsidRDefault="00AA735E" w:rsidP="00AA735E">
      <w:pPr>
        <w:pStyle w:val="Zwykytekst"/>
        <w:tabs>
          <w:tab w:val="left" w:leader="underscore" w:pos="9360"/>
        </w:tabs>
        <w:jc w:val="both"/>
        <w:rPr>
          <w:rFonts w:ascii="Verdana" w:hAnsi="Verdana" w:cs="Arial"/>
        </w:rPr>
      </w:pPr>
    </w:p>
    <w:p w:rsidR="00AA735E" w:rsidRDefault="00AA735E" w:rsidP="00AA735E">
      <w:pPr>
        <w:pStyle w:val="Zwykytekst"/>
        <w:tabs>
          <w:tab w:val="left" w:leader="underscore" w:pos="9360"/>
        </w:tabs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</w:t>
      </w:r>
    </w:p>
    <w:p w:rsidR="00AA735E" w:rsidRDefault="00AA735E" w:rsidP="00AA735E">
      <w:pPr>
        <w:jc w:val="center"/>
        <w:rPr>
          <w:rFonts w:ascii="Verdana" w:hAnsi="Verdana" w:cs="Arial"/>
          <w:i/>
          <w:sz w:val="18"/>
          <w:szCs w:val="18"/>
        </w:rPr>
      </w:pPr>
      <w:r>
        <w:rPr>
          <w:rFonts w:ascii="Verdana" w:hAnsi="Verdana" w:cs="Arial"/>
          <w:i/>
          <w:sz w:val="18"/>
          <w:szCs w:val="18"/>
        </w:rPr>
        <w:t>(nazwa Wykonawcy)</w:t>
      </w:r>
    </w:p>
    <w:p w:rsidR="00AA735E" w:rsidRDefault="00AA735E" w:rsidP="00AA735E">
      <w:pPr>
        <w:rPr>
          <w:rFonts w:ascii="Verdana" w:hAnsi="Verdana" w:cs="Arial"/>
          <w:sz w:val="18"/>
          <w:szCs w:val="18"/>
        </w:rPr>
      </w:pPr>
    </w:p>
    <w:p w:rsidR="00AA735E" w:rsidRPr="00AA735E" w:rsidRDefault="00AA735E" w:rsidP="00AA735E">
      <w:pPr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przy wykonywaniu zamówienia pod nazwą:</w:t>
      </w:r>
    </w:p>
    <w:p w:rsidR="00AA735E" w:rsidRPr="00AA735E" w:rsidRDefault="00AA735E" w:rsidP="00AA735E">
      <w:pPr>
        <w:pStyle w:val="western"/>
        <w:spacing w:after="57" w:line="232" w:lineRule="auto"/>
        <w:ind w:left="6" w:right="23"/>
        <w:jc w:val="center"/>
        <w:rPr>
          <w:rFonts w:ascii="Verdana" w:hAnsi="Verdana" w:cs="Arial"/>
          <w:b/>
          <w:bCs/>
          <w:i/>
          <w:iCs/>
        </w:rPr>
      </w:pPr>
      <w:r>
        <w:rPr>
          <w:rFonts w:ascii="Verdana" w:eastAsia="Calibri" w:hAnsi="Verdana" w:cs="Arial"/>
          <w:b/>
          <w:bCs/>
          <w:i/>
          <w:iCs/>
          <w:szCs w:val="18"/>
          <w:lang w:eastAsia="en-US"/>
        </w:rPr>
        <w:t>„</w:t>
      </w:r>
      <w:r w:rsidRPr="00535D7D">
        <w:rPr>
          <w:rFonts w:ascii="Verdana" w:hAnsi="Verdana" w:cs="Arial"/>
          <w:b/>
          <w:bCs/>
          <w:i/>
          <w:iCs/>
        </w:rPr>
        <w:t>Rozwój systemu terenów zieleni miasta Bielawa z uwzględnieniem funkcji ekologicznych i rekreacyjnych na rzecz poprawy jakości środowiska i życia mieszkańców”</w:t>
      </w:r>
    </w:p>
    <w:p w:rsidR="00AA735E" w:rsidRDefault="00AA735E" w:rsidP="00AA735E">
      <w:pPr>
        <w:pStyle w:val="Zwykytekst1"/>
        <w:ind w:right="283"/>
        <w:jc w:val="both"/>
        <w:rPr>
          <w:rFonts w:ascii="Verdana" w:hAnsi="Verdana" w:cs="Arial"/>
          <w:b/>
          <w:sz w:val="18"/>
          <w:szCs w:val="18"/>
        </w:rPr>
      </w:pPr>
    </w:p>
    <w:p w:rsidR="00AA735E" w:rsidRDefault="00AA735E" w:rsidP="00AA735E">
      <w:pPr>
        <w:pStyle w:val="Zwykytekst1"/>
        <w:spacing w:after="57"/>
        <w:ind w:right="283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Oświadczam, iż:</w:t>
      </w:r>
    </w:p>
    <w:p w:rsidR="00AA735E" w:rsidRDefault="00AA735E" w:rsidP="00AA735E">
      <w:pPr>
        <w:pStyle w:val="Zwykytekst1"/>
        <w:ind w:left="340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1.</w:t>
      </w:r>
      <w:r>
        <w:rPr>
          <w:rFonts w:ascii="Verdana" w:hAnsi="Verdana" w:cs="Arial"/>
          <w:sz w:val="18"/>
          <w:szCs w:val="18"/>
        </w:rPr>
        <w:tab/>
        <w:t>udostępniam Wykonawcy ww. zasoby, w następującym zakresie:</w:t>
      </w:r>
    </w:p>
    <w:p w:rsidR="00AA735E" w:rsidRDefault="00AA735E" w:rsidP="00AA735E">
      <w:pPr>
        <w:pStyle w:val="Zwykytekst1"/>
        <w:ind w:left="720"/>
        <w:jc w:val="both"/>
        <w:rPr>
          <w:rFonts w:ascii="Verdana" w:hAnsi="Verdana" w:cs="Arial"/>
        </w:rPr>
      </w:pPr>
    </w:p>
    <w:p w:rsidR="00AA735E" w:rsidRDefault="00AA735E" w:rsidP="00AA735E"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……………………………………………………………………………………………………………………………………………….</w:t>
      </w:r>
    </w:p>
    <w:p w:rsidR="00AA735E" w:rsidRDefault="00AA735E" w:rsidP="00AA735E">
      <w:pPr>
        <w:pStyle w:val="Zwykytekst1"/>
        <w:ind w:left="340" w:right="283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2.</w:t>
      </w:r>
      <w:r>
        <w:rPr>
          <w:rFonts w:ascii="Verdana" w:hAnsi="Verdana" w:cs="Arial"/>
          <w:sz w:val="18"/>
          <w:szCs w:val="18"/>
        </w:rPr>
        <w:tab/>
        <w:t>sposób wykorzystania udostępnionych przeze mnie zasobów będzie następujący:</w:t>
      </w:r>
    </w:p>
    <w:p w:rsidR="00AA735E" w:rsidRDefault="00AA735E" w:rsidP="00AA735E">
      <w:pPr>
        <w:pStyle w:val="Zwykytekst1"/>
        <w:ind w:left="720" w:right="283"/>
        <w:jc w:val="both"/>
        <w:rPr>
          <w:rFonts w:ascii="Verdana" w:hAnsi="Verdana" w:cs="Arial"/>
        </w:rPr>
      </w:pPr>
    </w:p>
    <w:p w:rsidR="00AA735E" w:rsidRDefault="00AA735E" w:rsidP="00AA735E"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……………………………………………………………………………………………………………………………………………….</w:t>
      </w:r>
    </w:p>
    <w:p w:rsidR="00AA735E" w:rsidRDefault="00AA735E" w:rsidP="00AA735E">
      <w:pPr>
        <w:pStyle w:val="Zwykytekst1"/>
        <w:ind w:left="340" w:right="283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3.</w:t>
      </w:r>
      <w:r>
        <w:rPr>
          <w:rFonts w:ascii="Verdana" w:hAnsi="Verdana" w:cs="Arial"/>
          <w:sz w:val="18"/>
          <w:szCs w:val="18"/>
        </w:rPr>
        <w:tab/>
        <w:t>charakter stosunku łączącego mnie z Wykonawcą będzie następujący:</w:t>
      </w:r>
    </w:p>
    <w:p w:rsidR="00AA735E" w:rsidRDefault="00AA735E" w:rsidP="00AA735E">
      <w:pPr>
        <w:pStyle w:val="Zwykytekst1"/>
        <w:ind w:left="720" w:right="283"/>
        <w:jc w:val="both"/>
        <w:rPr>
          <w:rFonts w:ascii="Verdana" w:hAnsi="Verdana" w:cs="Arial"/>
        </w:rPr>
      </w:pPr>
    </w:p>
    <w:p w:rsidR="00AA735E" w:rsidRDefault="00AA735E" w:rsidP="00AA735E"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……………………………………………………………………………………………………………………………………………….</w:t>
      </w:r>
    </w:p>
    <w:p w:rsidR="00AA735E" w:rsidRDefault="00AA735E" w:rsidP="00AA735E">
      <w:pPr>
        <w:pStyle w:val="Zwykytekst1"/>
        <w:ind w:left="340" w:right="283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4.</w:t>
      </w:r>
      <w:r>
        <w:rPr>
          <w:rFonts w:ascii="Verdana" w:hAnsi="Verdana" w:cs="Arial"/>
          <w:sz w:val="18"/>
          <w:szCs w:val="18"/>
        </w:rPr>
        <w:tab/>
        <w:t>zakres mojego udziału przy wykonywaniu zamówienia będzie następujący:</w:t>
      </w:r>
    </w:p>
    <w:p w:rsidR="00AA735E" w:rsidRDefault="00AA735E" w:rsidP="00AA735E">
      <w:pPr>
        <w:pStyle w:val="Zwykytekst1"/>
        <w:ind w:left="720" w:right="283"/>
        <w:jc w:val="both"/>
        <w:rPr>
          <w:rFonts w:ascii="Verdana" w:hAnsi="Verdana" w:cs="Arial"/>
        </w:rPr>
      </w:pPr>
    </w:p>
    <w:p w:rsidR="00AA735E" w:rsidRDefault="00AA735E" w:rsidP="00AA735E">
      <w:pPr>
        <w:pStyle w:val="Zwykytekst1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……………………………………………………………………………………………………………………………………………….</w:t>
      </w:r>
    </w:p>
    <w:p w:rsidR="00AA735E" w:rsidRDefault="00AA735E" w:rsidP="00AA735E">
      <w:pPr>
        <w:pStyle w:val="Zwykytekst1"/>
        <w:ind w:left="340" w:right="283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5.</w:t>
      </w:r>
      <w:r>
        <w:rPr>
          <w:rFonts w:ascii="Verdana" w:hAnsi="Verdana" w:cs="Arial"/>
          <w:sz w:val="18"/>
          <w:szCs w:val="18"/>
        </w:rPr>
        <w:tab/>
        <w:t>okres mojego udziału przy wykonywaniu zamówienia będzie następujący:</w:t>
      </w:r>
    </w:p>
    <w:p w:rsidR="00AA735E" w:rsidRDefault="00AA735E" w:rsidP="00AA735E">
      <w:pPr>
        <w:pStyle w:val="Zwykytekst1"/>
        <w:ind w:left="720" w:right="283"/>
        <w:jc w:val="both"/>
        <w:rPr>
          <w:rFonts w:ascii="Verdana" w:hAnsi="Verdana" w:cs="Arial"/>
        </w:rPr>
      </w:pPr>
    </w:p>
    <w:p w:rsidR="00AA735E" w:rsidRDefault="00AA735E" w:rsidP="00AA735E">
      <w:pPr>
        <w:pStyle w:val="Zwykytekst1"/>
        <w:ind w:right="283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……………………………………………………………………………………………………………………………………………….</w:t>
      </w:r>
    </w:p>
    <w:p w:rsidR="00AA735E" w:rsidRDefault="00AA735E" w:rsidP="00AA735E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:rsidR="00AA735E" w:rsidRDefault="00AA735E" w:rsidP="00AA735E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p w:rsidR="00AA735E" w:rsidRDefault="00AA735E" w:rsidP="00AA735E">
      <w:pPr>
        <w:spacing w:line="276" w:lineRule="auto"/>
        <w:jc w:val="both"/>
        <w:rPr>
          <w:rFonts w:ascii="Verdana" w:hAnsi="Verdana" w:cs="Arial"/>
          <w:sz w:val="18"/>
          <w:szCs w:val="18"/>
        </w:rPr>
      </w:pPr>
    </w:p>
    <w:tbl>
      <w:tblPr>
        <w:tblW w:w="10105" w:type="dxa"/>
        <w:jc w:val="center"/>
        <w:tblBorders>
          <w:top w:val="dotted" w:sz="4" w:space="0" w:color="000000"/>
        </w:tblBorders>
        <w:tblCellMar>
          <w:left w:w="71" w:type="dxa"/>
          <w:right w:w="71" w:type="dxa"/>
        </w:tblCellMar>
        <w:tblLook w:val="04A0"/>
      </w:tblPr>
      <w:tblGrid>
        <w:gridCol w:w="4435"/>
        <w:gridCol w:w="1594"/>
        <w:gridCol w:w="4076"/>
      </w:tblGrid>
      <w:tr w:rsidR="00AA735E" w:rsidTr="00F35024">
        <w:trPr>
          <w:trHeight w:val="609"/>
          <w:jc w:val="center"/>
        </w:trPr>
        <w:tc>
          <w:tcPr>
            <w:tcW w:w="4435" w:type="dxa"/>
            <w:tcBorders>
              <w:top w:val="dotted" w:sz="4" w:space="0" w:color="000000"/>
            </w:tcBorders>
            <w:shd w:val="clear" w:color="auto" w:fill="auto"/>
          </w:tcPr>
          <w:p w:rsidR="00AA735E" w:rsidRDefault="00AA735E" w:rsidP="00F35024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(miejsce, data)</w:t>
            </w:r>
          </w:p>
        </w:tc>
        <w:tc>
          <w:tcPr>
            <w:tcW w:w="1594" w:type="dxa"/>
            <w:tcBorders>
              <w:top w:val="dotted" w:sz="4" w:space="0" w:color="000000"/>
            </w:tcBorders>
            <w:shd w:val="clear" w:color="auto" w:fill="auto"/>
          </w:tcPr>
          <w:p w:rsidR="00AA735E" w:rsidRDefault="00AA735E" w:rsidP="00F35024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076" w:type="dxa"/>
            <w:tcBorders>
              <w:top w:val="dotted" w:sz="4" w:space="0" w:color="000000"/>
            </w:tcBorders>
            <w:shd w:val="clear" w:color="auto" w:fill="auto"/>
          </w:tcPr>
          <w:p w:rsidR="00AA735E" w:rsidRDefault="00AA735E" w:rsidP="00F35024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(podpis)</w:t>
            </w:r>
          </w:p>
        </w:tc>
      </w:tr>
    </w:tbl>
    <w:p w:rsidR="00AA735E" w:rsidRDefault="00AA735E" w:rsidP="00AA735E">
      <w:pPr>
        <w:jc w:val="both"/>
        <w:rPr>
          <w:rFonts w:ascii="Verdana" w:hAnsi="Verdana"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*Zamiast  niniejszego formularza można przedstawić inne dokumenty stanowiące dowód, że Wykonawca realizując zamówienie będzie dysponował niezbędnymi zasobami podmiotów  w stopniu umożliwiającym należyte wykonanie zamówienia publicznego oraz stosunek łączący Wykonawcę z tymi podmiotami będzie gwarantował rzeczywisty dostęp do ich zasobów, określające w szczególności:</w:t>
      </w:r>
    </w:p>
    <w:p w:rsidR="00AA735E" w:rsidRDefault="00AA735E" w:rsidP="00AA735E">
      <w:pPr>
        <w:jc w:val="both"/>
        <w:rPr>
          <w:rFonts w:ascii="Verdana" w:hAnsi="Verdana"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a) zakres dostępnych Wykonawcy zasobów innego podmiotu,</w:t>
      </w:r>
    </w:p>
    <w:p w:rsidR="00AA735E" w:rsidRDefault="00AA735E" w:rsidP="00AA735E">
      <w:pPr>
        <w:jc w:val="both"/>
        <w:rPr>
          <w:rFonts w:ascii="Verdana" w:hAnsi="Verdana"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 xml:space="preserve">b)sposób wykorzystania zasobów innego podmiotu, przez Wykonawcę, przy wykonywaniu zamówienia publicznego, </w:t>
      </w:r>
    </w:p>
    <w:p w:rsidR="00AA735E" w:rsidRDefault="00AA735E" w:rsidP="00AA735E">
      <w:pPr>
        <w:jc w:val="both"/>
        <w:rPr>
          <w:rFonts w:ascii="Verdana" w:hAnsi="Verdana"/>
          <w:i/>
          <w:sz w:val="12"/>
          <w:szCs w:val="12"/>
        </w:rPr>
      </w:pPr>
      <w:r>
        <w:rPr>
          <w:rFonts w:ascii="Verdana" w:hAnsi="Verdana"/>
          <w:i/>
          <w:sz w:val="12"/>
          <w:szCs w:val="12"/>
        </w:rPr>
        <w:t>c)zakres i okres udziału innego podmiotu przy wykonywaniu zamówienia publicznego,</w:t>
      </w:r>
    </w:p>
    <w:p w:rsidR="00AA735E" w:rsidRDefault="00AA735E" w:rsidP="00AA735E">
      <w:pPr>
        <w:pStyle w:val="Zwykytekst1"/>
        <w:ind w:right="283"/>
        <w:jc w:val="both"/>
      </w:pPr>
      <w:r>
        <w:rPr>
          <w:rFonts w:ascii="Verdana" w:hAnsi="Verdana"/>
          <w:i/>
          <w:sz w:val="12"/>
          <w:szCs w:val="12"/>
        </w:rPr>
        <w:t>d) czy podmiot, na zdolnościach którego Wykonawca polega w odniesieniu do warunków udziału w postępowaniu dotyczących kwalifikacji zawodowych lub doświadczenia, zrealizuje usługi, których wskazane zdolności dotyczą.</w:t>
      </w:r>
    </w:p>
    <w:p w:rsidR="007C3B38" w:rsidRDefault="007C3B38" w:rsidP="007B10D8">
      <w:pPr>
        <w:rPr>
          <w:rFonts w:ascii="Verdana" w:eastAsia="Calibri" w:hAnsi="Verdana" w:cs="Arial"/>
          <w:sz w:val="16"/>
          <w:szCs w:val="16"/>
          <w:lang w:eastAsia="en-US"/>
        </w:rPr>
      </w:pPr>
    </w:p>
    <w:p w:rsidR="00AA735E" w:rsidRDefault="00AA735E" w:rsidP="007B10D8">
      <w:pPr>
        <w:rPr>
          <w:rFonts w:ascii="Verdana" w:eastAsia="Calibri" w:hAnsi="Verdana" w:cs="Arial"/>
          <w:sz w:val="16"/>
          <w:szCs w:val="16"/>
          <w:lang w:eastAsia="en-US"/>
        </w:rPr>
      </w:pPr>
    </w:p>
    <w:p w:rsidR="00AA735E" w:rsidRDefault="00AA735E" w:rsidP="007B10D8">
      <w:pPr>
        <w:rPr>
          <w:rFonts w:ascii="Verdana" w:eastAsia="Calibri" w:hAnsi="Verdana" w:cs="Arial"/>
          <w:sz w:val="16"/>
          <w:szCs w:val="16"/>
          <w:lang w:eastAsia="en-US"/>
        </w:rPr>
      </w:pPr>
    </w:p>
    <w:sectPr w:rsidR="00AA735E" w:rsidSect="00F35024">
      <w:headerReference w:type="default" r:id="rId17"/>
      <w:footerReference w:type="default" r:id="rId18"/>
      <w:pgSz w:w="11906" w:h="16838"/>
      <w:pgMar w:top="1701" w:right="567" w:bottom="1134" w:left="851" w:header="709" w:footer="709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742" w:rsidRDefault="00B27742">
      <w:r>
        <w:separator/>
      </w:r>
    </w:p>
  </w:endnote>
  <w:endnote w:type="continuationSeparator" w:id="1">
    <w:p w:rsidR="00B27742" w:rsidRDefault="00B277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8AB" w:rsidRPr="00CD075D" w:rsidRDefault="000F68AB" w:rsidP="00BE7391">
    <w:pPr>
      <w:pStyle w:val="Stopka"/>
      <w:pBdr>
        <w:top w:val="single" w:sz="4" w:space="1" w:color="auto"/>
      </w:pBdr>
      <w:tabs>
        <w:tab w:val="clear" w:pos="9072"/>
      </w:tabs>
      <w:jc w:val="center"/>
      <w:rPr>
        <w:rFonts w:ascii="Verdana" w:hAnsi="Verdana"/>
        <w:sz w:val="18"/>
        <w:szCs w:val="18"/>
      </w:rPr>
    </w:pPr>
    <w:r w:rsidRPr="00BE7391">
      <w:rPr>
        <w:rFonts w:ascii="Verdana" w:hAnsi="Verdana"/>
        <w:sz w:val="18"/>
        <w:szCs w:val="18"/>
      </w:rPr>
      <w:t xml:space="preserve">Strona | </w:t>
    </w:r>
    <w:r>
      <w:rPr>
        <w:rFonts w:ascii="Verdana" w:hAnsi="Verdana"/>
        <w:sz w:val="18"/>
        <w:szCs w:val="18"/>
      </w:rPr>
      <w:t>1</w:t>
    </w:r>
  </w:p>
  <w:p w:rsidR="000F68AB" w:rsidRDefault="000F68A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8AB" w:rsidRPr="00CD075D" w:rsidRDefault="000F68AB" w:rsidP="00BE7391">
    <w:pPr>
      <w:pStyle w:val="Stopka"/>
      <w:pBdr>
        <w:top w:val="single" w:sz="4" w:space="1" w:color="auto"/>
      </w:pBdr>
      <w:tabs>
        <w:tab w:val="clear" w:pos="9072"/>
      </w:tabs>
      <w:jc w:val="center"/>
      <w:rPr>
        <w:rFonts w:ascii="Verdana" w:hAnsi="Verdana"/>
        <w:sz w:val="18"/>
        <w:szCs w:val="18"/>
      </w:rPr>
    </w:pPr>
    <w:r w:rsidRPr="00BE7391">
      <w:rPr>
        <w:rFonts w:ascii="Verdana" w:hAnsi="Verdana"/>
        <w:sz w:val="18"/>
        <w:szCs w:val="18"/>
      </w:rPr>
      <w:t xml:space="preserve">Strona | </w:t>
    </w:r>
    <w:r w:rsidR="00747FAF" w:rsidRPr="00BE7391">
      <w:rPr>
        <w:rFonts w:ascii="Verdana" w:hAnsi="Verdana"/>
        <w:sz w:val="18"/>
        <w:szCs w:val="18"/>
      </w:rPr>
      <w:fldChar w:fldCharType="begin"/>
    </w:r>
    <w:r w:rsidRPr="00BE7391">
      <w:rPr>
        <w:rFonts w:ascii="Verdana" w:hAnsi="Verdana"/>
        <w:sz w:val="18"/>
        <w:szCs w:val="18"/>
      </w:rPr>
      <w:instrText>PAGE   \* MERGEFORMAT</w:instrText>
    </w:r>
    <w:r w:rsidR="00747FAF" w:rsidRPr="00BE7391">
      <w:rPr>
        <w:rFonts w:ascii="Verdana" w:hAnsi="Verdana"/>
        <w:sz w:val="18"/>
        <w:szCs w:val="18"/>
      </w:rPr>
      <w:fldChar w:fldCharType="separate"/>
    </w:r>
    <w:r w:rsidR="00CC2789">
      <w:rPr>
        <w:rFonts w:ascii="Verdana" w:hAnsi="Verdana"/>
        <w:noProof/>
        <w:sz w:val="18"/>
        <w:szCs w:val="18"/>
      </w:rPr>
      <w:t>1</w:t>
    </w:r>
    <w:r w:rsidR="00747FAF" w:rsidRPr="00BE7391">
      <w:rPr>
        <w:rFonts w:ascii="Verdana" w:hAnsi="Verdana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8AB" w:rsidRDefault="000F68AB">
    <w:pPr>
      <w:pStyle w:val="Footer"/>
      <w:pBdr>
        <w:top w:val="single" w:sz="4" w:space="1" w:color="000000"/>
      </w:pBdr>
      <w:tabs>
        <w:tab w:val="clear" w:pos="9072"/>
      </w:tabs>
      <w:jc w:val="center"/>
    </w:pPr>
    <w:r>
      <w:rPr>
        <w:rFonts w:ascii="Verdana" w:hAnsi="Verdana"/>
        <w:sz w:val="18"/>
        <w:szCs w:val="18"/>
      </w:rPr>
      <w:t xml:space="preserve">Strona | </w:t>
    </w:r>
    <w:r w:rsidR="00747FAF">
      <w:rPr>
        <w:rFonts w:ascii="Verdana" w:hAnsi="Verdana"/>
        <w:sz w:val="18"/>
        <w:szCs w:val="18"/>
      </w:rPr>
      <w:fldChar w:fldCharType="begin"/>
    </w:r>
    <w:r>
      <w:rPr>
        <w:rFonts w:ascii="Verdana" w:hAnsi="Verdana"/>
        <w:sz w:val="18"/>
        <w:szCs w:val="18"/>
      </w:rPr>
      <w:instrText>PAGE</w:instrText>
    </w:r>
    <w:r w:rsidR="00747FAF">
      <w:rPr>
        <w:rFonts w:ascii="Verdana" w:hAnsi="Verdana"/>
        <w:sz w:val="18"/>
        <w:szCs w:val="18"/>
      </w:rPr>
      <w:fldChar w:fldCharType="separate"/>
    </w:r>
    <w:r w:rsidR="00CC2789">
      <w:rPr>
        <w:rFonts w:ascii="Verdana" w:hAnsi="Verdana"/>
        <w:noProof/>
        <w:sz w:val="18"/>
        <w:szCs w:val="18"/>
      </w:rPr>
      <w:t>1</w:t>
    </w:r>
    <w:r w:rsidR="00747FAF">
      <w:rPr>
        <w:rFonts w:ascii="Verdana" w:hAnsi="Verdan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742" w:rsidRDefault="00B27742">
      <w:r>
        <w:separator/>
      </w:r>
    </w:p>
  </w:footnote>
  <w:footnote w:type="continuationSeparator" w:id="1">
    <w:p w:rsidR="00B27742" w:rsidRDefault="00B277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8AB" w:rsidRDefault="000F68AB" w:rsidP="00E658AD">
    <w:pPr>
      <w:pBdr>
        <w:bottom w:val="single" w:sz="4" w:space="1" w:color="auto"/>
      </w:pBdr>
      <w:jc w:val="both"/>
      <w:rPr>
        <w:rFonts w:ascii="Verdana" w:hAnsi="Verdana"/>
        <w:i/>
        <w:sz w:val="16"/>
        <w:szCs w:val="16"/>
      </w:rPr>
    </w:pPr>
    <w:r w:rsidRPr="00E86C1F">
      <w:rPr>
        <w:rFonts w:ascii="Verdana" w:hAnsi="Verdana"/>
        <w:b/>
        <w:i/>
        <w:sz w:val="16"/>
        <w:szCs w:val="16"/>
      </w:rPr>
      <w:t>Załącznik nr 1</w:t>
    </w:r>
    <w:r>
      <w:rPr>
        <w:rFonts w:ascii="Verdana" w:hAnsi="Verdana"/>
        <w:i/>
        <w:sz w:val="16"/>
        <w:szCs w:val="16"/>
      </w:rPr>
      <w:t xml:space="preserve"> Formularz ofertowy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8AB" w:rsidRDefault="000F68AB" w:rsidP="00E658AD">
    <w:pPr>
      <w:pBdr>
        <w:bottom w:val="single" w:sz="4" w:space="1" w:color="auto"/>
      </w:pBdr>
      <w:jc w:val="both"/>
      <w:rPr>
        <w:rFonts w:ascii="Verdana" w:hAnsi="Verdana"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2</w:t>
    </w:r>
    <w:r>
      <w:rPr>
        <w:rFonts w:ascii="Verdana" w:hAnsi="Verdana"/>
        <w:i/>
        <w:sz w:val="16"/>
        <w:szCs w:val="16"/>
      </w:rPr>
      <w:t xml:space="preserve"> </w:t>
    </w:r>
    <w:r w:rsidRPr="00E658AD">
      <w:rPr>
        <w:rFonts w:ascii="Verdana" w:hAnsi="Verdana"/>
        <w:i/>
        <w:sz w:val="16"/>
        <w:szCs w:val="16"/>
      </w:rPr>
      <w:t xml:space="preserve">Przykładowy wzór oświadczenia wykonawcy składanego na podstawie art. 25a ust. 1 ustawy Pzp dotyczącego spełniania </w:t>
    </w:r>
    <w:r>
      <w:rPr>
        <w:rFonts w:ascii="Verdana" w:hAnsi="Verdana"/>
        <w:i/>
        <w:sz w:val="16"/>
        <w:szCs w:val="16"/>
      </w:rPr>
      <w:t xml:space="preserve">warunków udziału w postępowaniu </w:t>
    </w:r>
    <w:r w:rsidRPr="005A1163">
      <w:rPr>
        <w:rFonts w:ascii="Verdana" w:hAnsi="Verdana"/>
        <w:i/>
        <w:sz w:val="16"/>
        <w:szCs w:val="16"/>
      </w:rPr>
      <w:t>– jeżeli wartość zamówienia jest mniejsza niż kwoty określone w przepisach wydanych na podstawie art. 11 ust. 8 ustawy Pzp</w:t>
    </w:r>
    <w:r>
      <w:rPr>
        <w:rFonts w:ascii="Verdana" w:hAnsi="Verdana"/>
        <w:i/>
        <w:sz w:val="16"/>
        <w:szCs w:val="16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8AB" w:rsidRPr="00642A2B" w:rsidRDefault="000F68AB" w:rsidP="00E658AD">
    <w:pPr>
      <w:pBdr>
        <w:bottom w:val="single" w:sz="4" w:space="1" w:color="auto"/>
      </w:pBdr>
      <w:jc w:val="both"/>
      <w:rPr>
        <w:rFonts w:ascii="Verdana" w:hAnsi="Verdana"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3</w:t>
    </w:r>
    <w:r>
      <w:rPr>
        <w:rFonts w:ascii="Verdana" w:hAnsi="Verdana"/>
        <w:i/>
        <w:sz w:val="16"/>
        <w:szCs w:val="16"/>
      </w:rPr>
      <w:t xml:space="preserve"> - </w:t>
    </w:r>
    <w:r w:rsidRPr="00424DF9">
      <w:rPr>
        <w:rFonts w:ascii="Verdana" w:hAnsi="Verdana"/>
        <w:i/>
        <w:sz w:val="16"/>
        <w:szCs w:val="16"/>
      </w:rPr>
      <w:t>Przykładowy wzór oświadczenia wykonawcy składanego na podstawie art. 25a ust. 1 ustawy Pzp dotyczącego przesłanek wykluczenia z postępowania – jeżeli wartość zamówienia jest mniejsza niż kwoty określone w przepisach wydanych na podstawie art. 11 ust. 8 ustawy Pzp.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8AB" w:rsidRPr="00642A2B" w:rsidRDefault="000F68AB" w:rsidP="00E658AD">
    <w:pPr>
      <w:pBdr>
        <w:bottom w:val="single" w:sz="4" w:space="1" w:color="auto"/>
      </w:pBdr>
      <w:jc w:val="both"/>
      <w:rPr>
        <w:rFonts w:ascii="Verdana" w:hAnsi="Verdana"/>
        <w:i/>
        <w:sz w:val="16"/>
        <w:szCs w:val="16"/>
      </w:rPr>
    </w:pPr>
    <w:bookmarkStart w:id="2" w:name="_Hlk513586539"/>
    <w:bookmarkStart w:id="3" w:name="_Hlk513586540"/>
    <w:bookmarkStart w:id="4" w:name="_Hlk513586612"/>
    <w:bookmarkStart w:id="5" w:name="_Hlk513586613"/>
    <w:r w:rsidRPr="00E86C1F">
      <w:rPr>
        <w:rFonts w:ascii="Verdana" w:hAnsi="Verdana"/>
        <w:b/>
        <w:i/>
        <w:sz w:val="16"/>
        <w:szCs w:val="16"/>
      </w:rPr>
      <w:t xml:space="preserve">Załącznik nr </w:t>
    </w:r>
    <w:r>
      <w:rPr>
        <w:rFonts w:ascii="Verdana" w:hAnsi="Verdana"/>
        <w:b/>
        <w:i/>
        <w:sz w:val="16"/>
        <w:szCs w:val="16"/>
      </w:rPr>
      <w:t xml:space="preserve"> 4</w:t>
    </w:r>
    <w:r>
      <w:rPr>
        <w:rFonts w:ascii="Verdana" w:hAnsi="Verdana"/>
        <w:i/>
        <w:sz w:val="16"/>
        <w:szCs w:val="16"/>
      </w:rPr>
      <w:t xml:space="preserve">  - </w:t>
    </w:r>
    <w:r w:rsidRPr="00E658AD">
      <w:rPr>
        <w:rFonts w:ascii="Verdana" w:hAnsi="Verdana"/>
        <w:i/>
        <w:sz w:val="16"/>
        <w:szCs w:val="16"/>
      </w:rPr>
      <w:t>Przykładow</w:t>
    </w:r>
    <w:r>
      <w:rPr>
        <w:rFonts w:ascii="Verdana" w:hAnsi="Verdana"/>
        <w:i/>
        <w:sz w:val="16"/>
        <w:szCs w:val="16"/>
      </w:rPr>
      <w:t>e</w:t>
    </w:r>
    <w:r w:rsidRPr="00E658AD">
      <w:rPr>
        <w:rFonts w:ascii="Verdana" w:hAnsi="Verdana"/>
        <w:i/>
        <w:sz w:val="16"/>
        <w:szCs w:val="16"/>
      </w:rPr>
      <w:t xml:space="preserve"> wz</w:t>
    </w:r>
    <w:r>
      <w:rPr>
        <w:rFonts w:ascii="Verdana" w:hAnsi="Verdana"/>
        <w:i/>
        <w:sz w:val="16"/>
        <w:szCs w:val="16"/>
      </w:rPr>
      <w:t>ory</w:t>
    </w:r>
    <w:r w:rsidRPr="00E658AD">
      <w:rPr>
        <w:rFonts w:ascii="Verdana" w:hAnsi="Verdana"/>
        <w:i/>
        <w:sz w:val="16"/>
        <w:szCs w:val="16"/>
      </w:rPr>
      <w:t xml:space="preserve"> oświadcze</w:t>
    </w:r>
    <w:r>
      <w:rPr>
        <w:rFonts w:ascii="Verdana" w:hAnsi="Verdana"/>
        <w:i/>
        <w:sz w:val="16"/>
        <w:szCs w:val="16"/>
      </w:rPr>
      <w:t>ń składane na wezwanie Zamawiającego</w:t>
    </w:r>
    <w:bookmarkEnd w:id="2"/>
    <w:bookmarkEnd w:id="3"/>
    <w:bookmarkEnd w:id="4"/>
    <w:bookmarkEnd w:id="5"/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8AB" w:rsidRPr="00642A2B" w:rsidRDefault="000F68AB" w:rsidP="00011C49">
    <w:pPr>
      <w:pBdr>
        <w:bottom w:val="single" w:sz="4" w:space="0" w:color="auto"/>
      </w:pBdr>
      <w:jc w:val="both"/>
      <w:rPr>
        <w:rFonts w:ascii="Verdana" w:hAnsi="Verdana"/>
        <w:i/>
        <w:sz w:val="16"/>
        <w:szCs w:val="16"/>
      </w:rPr>
    </w:pPr>
    <w:r w:rsidRPr="00647FA1">
      <w:rPr>
        <w:rFonts w:ascii="Verdana" w:hAnsi="Verdana"/>
        <w:b/>
        <w:i/>
        <w:sz w:val="16"/>
        <w:szCs w:val="16"/>
      </w:rPr>
      <w:t>Załącznik nr 5 -</w:t>
    </w:r>
    <w:r>
      <w:rPr>
        <w:rFonts w:ascii="Verdana" w:hAnsi="Verdana"/>
        <w:i/>
        <w:sz w:val="16"/>
        <w:szCs w:val="16"/>
      </w:rPr>
      <w:t xml:space="preserve"> </w:t>
    </w:r>
    <w:r w:rsidRPr="001C4ABA">
      <w:rPr>
        <w:rFonts w:ascii="Verdana" w:hAnsi="Verdana"/>
        <w:i/>
        <w:sz w:val="16"/>
        <w:szCs w:val="16"/>
      </w:rPr>
      <w:t xml:space="preserve">Przykładowy wzór oświadczenia wykonawcy składanego </w:t>
    </w:r>
    <w:r>
      <w:rPr>
        <w:rFonts w:ascii="Verdana" w:hAnsi="Verdana"/>
        <w:i/>
        <w:sz w:val="16"/>
        <w:szCs w:val="16"/>
      </w:rPr>
      <w:t xml:space="preserve">zgodnie z art. 24 ust. 11 ustawy Pzp </w:t>
    </w:r>
    <w:r w:rsidRPr="00011C49">
      <w:rPr>
        <w:rFonts w:ascii="Verdana" w:hAnsi="Verdana"/>
        <w:b/>
        <w:i/>
        <w:sz w:val="16"/>
        <w:szCs w:val="16"/>
      </w:rPr>
      <w:t>w terminie 3 dni</w:t>
    </w:r>
    <w:r w:rsidRPr="00F44BF6">
      <w:rPr>
        <w:rFonts w:ascii="Verdana" w:hAnsi="Verdana"/>
        <w:i/>
        <w:sz w:val="16"/>
        <w:szCs w:val="16"/>
      </w:rPr>
      <w:t xml:space="preserve"> od dnia przekazania informacji, o której mowa w art. 51 ust. 1a, art. 57 ust. 1 lub art. 60d ust. 1, albo od zamieszczenia na stronie internetowej informacji, o której mowa w art. 86 ust. 5</w:t>
    </w:r>
    <w:r>
      <w:rPr>
        <w:rFonts w:ascii="Verdana" w:hAnsi="Verdana"/>
        <w:i/>
        <w:sz w:val="16"/>
        <w:szCs w:val="16"/>
      </w:rPr>
      <w:t xml:space="preserve">, a </w:t>
    </w:r>
    <w:r w:rsidRPr="001C4ABA">
      <w:rPr>
        <w:rFonts w:ascii="Verdana" w:hAnsi="Verdana"/>
        <w:i/>
        <w:sz w:val="16"/>
        <w:szCs w:val="16"/>
      </w:rPr>
      <w:t>dotyczące</w:t>
    </w:r>
    <w:r>
      <w:rPr>
        <w:rFonts w:ascii="Verdana" w:hAnsi="Verdana"/>
        <w:i/>
        <w:sz w:val="16"/>
        <w:szCs w:val="16"/>
      </w:rPr>
      <w:t xml:space="preserve">go </w:t>
    </w:r>
    <w:r w:rsidRPr="00F44BF6">
      <w:rPr>
        <w:rFonts w:ascii="Verdana" w:hAnsi="Verdana"/>
        <w:i/>
        <w:sz w:val="16"/>
        <w:szCs w:val="16"/>
      </w:rPr>
      <w:t>przynależności lub braku przynależności do tej samej grupy kapitałowej</w:t>
    </w:r>
  </w:p>
  <w:p w:rsidR="000F68AB" w:rsidRPr="00642A2B" w:rsidRDefault="000F68AB" w:rsidP="00E658AD">
    <w:pPr>
      <w:pBdr>
        <w:bottom w:val="single" w:sz="4" w:space="1" w:color="auto"/>
      </w:pBdr>
      <w:jc w:val="both"/>
      <w:rPr>
        <w:rFonts w:ascii="Verdana" w:hAnsi="Verdana"/>
        <w:i/>
        <w:sz w:val="16"/>
        <w:szCs w:val="16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8AB" w:rsidRPr="00642A2B" w:rsidRDefault="000F68AB" w:rsidP="00E658AD">
    <w:pPr>
      <w:pBdr>
        <w:bottom w:val="single" w:sz="4" w:space="1" w:color="auto"/>
      </w:pBdr>
      <w:jc w:val="both"/>
      <w:rPr>
        <w:rFonts w:ascii="Verdana" w:hAnsi="Verdana"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6</w:t>
    </w:r>
    <w:r>
      <w:rPr>
        <w:rFonts w:ascii="Verdana" w:hAnsi="Verdana"/>
        <w:i/>
        <w:sz w:val="16"/>
        <w:szCs w:val="16"/>
      </w:rPr>
      <w:t xml:space="preserve"> - </w:t>
    </w:r>
    <w:r w:rsidRPr="001C4ABA">
      <w:rPr>
        <w:rFonts w:ascii="Verdana" w:hAnsi="Verdana"/>
        <w:i/>
        <w:sz w:val="16"/>
        <w:szCs w:val="16"/>
      </w:rPr>
      <w:t xml:space="preserve">Przykładowy wzór oświadczenia wykonawcy </w:t>
    </w:r>
    <w:r w:rsidRPr="00805917">
      <w:rPr>
        <w:rFonts w:ascii="Verdana" w:hAnsi="Verdana"/>
        <w:i/>
        <w:sz w:val="16"/>
        <w:szCs w:val="16"/>
      </w:rPr>
      <w:t xml:space="preserve">w zakresie wypełnienia obowiązków </w:t>
    </w:r>
    <w:r>
      <w:rPr>
        <w:rFonts w:ascii="Verdana" w:hAnsi="Verdana"/>
        <w:i/>
        <w:sz w:val="16"/>
        <w:szCs w:val="16"/>
      </w:rPr>
      <w:t>informacyjnych wynikających z </w:t>
    </w:r>
    <w:r w:rsidRPr="00805917">
      <w:rPr>
        <w:rFonts w:ascii="Verdana" w:hAnsi="Verdana"/>
        <w:i/>
        <w:sz w:val="16"/>
        <w:szCs w:val="16"/>
      </w:rPr>
      <w:t>RODO</w: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8AB" w:rsidRDefault="000F68AB">
    <w:pPr>
      <w:pBdr>
        <w:bottom w:val="single" w:sz="4" w:space="1" w:color="000000"/>
      </w:pBdr>
      <w:spacing w:beforeAutospacing="1"/>
      <w:rPr>
        <w:rFonts w:ascii="Verdana" w:hAnsi="Verdana"/>
        <w:b/>
        <w:i/>
        <w:sz w:val="2"/>
        <w:szCs w:val="16"/>
      </w:rPr>
    </w:pPr>
  </w:p>
  <w:p w:rsidR="000F68AB" w:rsidRDefault="000F68AB">
    <w:pPr>
      <w:pBdr>
        <w:bottom w:val="single" w:sz="4" w:space="1" w:color="000000"/>
      </w:pBdr>
      <w:spacing w:beforeAutospacing="1"/>
    </w:pPr>
    <w:r>
      <w:rPr>
        <w:rFonts w:ascii="Verdana" w:hAnsi="Verdana"/>
        <w:b/>
        <w:i/>
        <w:sz w:val="16"/>
        <w:szCs w:val="16"/>
      </w:rPr>
      <w:t xml:space="preserve">Załącznik nr 7 </w:t>
    </w:r>
    <w:r>
      <w:rPr>
        <w:rFonts w:ascii="Verdana" w:eastAsia="Times New Roman" w:hAnsi="Verdana"/>
        <w:i/>
        <w:iCs/>
        <w:sz w:val="16"/>
        <w:szCs w:val="16"/>
      </w:rPr>
      <w:t>Propozycja/Wzór ZOBOWIĄZANIA INNEGO PODMIOTU do oddania do dyspozycji Wykonawcy niezbędnych zasobów na potrzeby wykonania zamówieni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04" w:hanging="360"/>
      </w:pPr>
      <w:rPr>
        <w:rFonts w:ascii="Symbol" w:hAnsi="Symbol"/>
        <w:sz w:val="16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4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4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4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64" w:hanging="360"/>
      </w:pPr>
      <w:rPr>
        <w:rFonts w:ascii="Wingdings" w:hAnsi="Wingdings"/>
      </w:rPr>
    </w:lvl>
  </w:abstractNum>
  <w:abstractNum w:abstractNumId="1">
    <w:nsid w:val="00000004"/>
    <w:multiLevelType w:val="multilevel"/>
    <w:tmpl w:val="00000004"/>
    <w:name w:val="WW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6"/>
    <w:multiLevelType w:val="multilevel"/>
    <w:tmpl w:val="4C605D7E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05" w:hanging="705"/>
      </w:pPr>
      <w:rPr>
        <w:rFonts w:ascii="Verdana" w:hAnsi="Verdana" w:hint="default"/>
        <w:b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>
    <w:nsid w:val="00000011"/>
    <w:multiLevelType w:val="multilevel"/>
    <w:tmpl w:val="46627666"/>
    <w:name w:val="WWNum22"/>
    <w:lvl w:ilvl="0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strike w:val="0"/>
        <w:dstrike w:val="0"/>
        <w:color w:val="00000A"/>
        <w:sz w:val="20"/>
        <w:szCs w:val="18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14"/>
    <w:multiLevelType w:val="multilevel"/>
    <w:tmpl w:val="00000014"/>
    <w:name w:val="WWNum3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>
    <w:nsid w:val="01C04FAC"/>
    <w:multiLevelType w:val="hybridMultilevel"/>
    <w:tmpl w:val="0074C8D4"/>
    <w:lvl w:ilvl="0" w:tplc="1B2A6772">
      <w:start w:val="1"/>
      <w:numFmt w:val="decimal"/>
      <w:lvlText w:val="%1."/>
      <w:lvlJc w:val="left"/>
      <w:pPr>
        <w:ind w:left="895" w:hanging="5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030D30A1"/>
    <w:multiLevelType w:val="multilevel"/>
    <w:tmpl w:val="2D4AED78"/>
    <w:name w:val="WW8Num3822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 w:hint="default"/>
      </w:rPr>
    </w:lvl>
    <w:lvl w:ilvl="1">
      <w:start w:val="1"/>
      <w:numFmt w:val="none"/>
      <w:suff w:val="nothing"/>
      <w:lvlText w:val="4.1"/>
      <w:lvlJc w:val="left"/>
      <w:pPr>
        <w:ind w:left="1941" w:hanging="435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586"/>
        </w:tabs>
        <w:ind w:left="2586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306"/>
        </w:tabs>
        <w:ind w:left="3306" w:hanging="360"/>
      </w:pPr>
      <w:rPr>
        <w:rFonts w:cs="Times New Roman"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746"/>
        </w:tabs>
        <w:ind w:left="474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906"/>
        </w:tabs>
        <w:ind w:left="6906" w:hanging="180"/>
      </w:pPr>
      <w:rPr>
        <w:rFonts w:cs="Times New Roman" w:hint="default"/>
      </w:rPr>
    </w:lvl>
  </w:abstractNum>
  <w:abstractNum w:abstractNumId="7">
    <w:nsid w:val="108E45D4"/>
    <w:multiLevelType w:val="hybridMultilevel"/>
    <w:tmpl w:val="4C70FD16"/>
    <w:lvl w:ilvl="0" w:tplc="09AAF8DA">
      <w:start w:val="1"/>
      <w:numFmt w:val="decimal"/>
      <w:lvlText w:val="%1)"/>
      <w:lvlJc w:val="left"/>
      <w:pPr>
        <w:ind w:left="1267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spacing w:val="0"/>
        <w:w w:val="100"/>
        <w:kern w:val="20"/>
        <w:position w:val="0"/>
        <w:sz w:val="18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8">
    <w:nsid w:val="13EB58EF"/>
    <w:multiLevelType w:val="hybridMultilevel"/>
    <w:tmpl w:val="B92C65FE"/>
    <w:lvl w:ilvl="0" w:tplc="F7ECBBC0">
      <w:start w:val="1"/>
      <w:numFmt w:val="lowerLetter"/>
      <w:lvlText w:val="%1)"/>
      <w:lvlJc w:val="left"/>
      <w:pPr>
        <w:ind w:left="1627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0"/>
        <w:position w:val="0"/>
        <w:sz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A8114E"/>
    <w:multiLevelType w:val="hybridMultilevel"/>
    <w:tmpl w:val="155840BE"/>
    <w:lvl w:ilvl="0" w:tplc="09AAF8DA">
      <w:start w:val="1"/>
      <w:numFmt w:val="decimal"/>
      <w:lvlText w:val="%1)"/>
      <w:lvlJc w:val="left"/>
      <w:pPr>
        <w:ind w:left="1267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spacing w:val="0"/>
        <w:w w:val="100"/>
        <w:kern w:val="20"/>
        <w:position w:val="0"/>
        <w:sz w:val="18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987" w:hanging="360"/>
      </w:pPr>
    </w:lvl>
    <w:lvl w:ilvl="2" w:tplc="0415001B" w:tentative="1">
      <w:start w:val="1"/>
      <w:numFmt w:val="lowerRoman"/>
      <w:lvlText w:val="%3."/>
      <w:lvlJc w:val="right"/>
      <w:pPr>
        <w:ind w:left="2707" w:hanging="180"/>
      </w:pPr>
    </w:lvl>
    <w:lvl w:ilvl="3" w:tplc="0415000F" w:tentative="1">
      <w:start w:val="1"/>
      <w:numFmt w:val="decimal"/>
      <w:lvlText w:val="%4."/>
      <w:lvlJc w:val="left"/>
      <w:pPr>
        <w:ind w:left="3427" w:hanging="360"/>
      </w:pPr>
    </w:lvl>
    <w:lvl w:ilvl="4" w:tplc="04150019" w:tentative="1">
      <w:start w:val="1"/>
      <w:numFmt w:val="lowerLetter"/>
      <w:lvlText w:val="%5."/>
      <w:lvlJc w:val="left"/>
      <w:pPr>
        <w:ind w:left="4147" w:hanging="360"/>
      </w:pPr>
    </w:lvl>
    <w:lvl w:ilvl="5" w:tplc="0415001B" w:tentative="1">
      <w:start w:val="1"/>
      <w:numFmt w:val="lowerRoman"/>
      <w:lvlText w:val="%6."/>
      <w:lvlJc w:val="right"/>
      <w:pPr>
        <w:ind w:left="4867" w:hanging="180"/>
      </w:pPr>
    </w:lvl>
    <w:lvl w:ilvl="6" w:tplc="0415000F" w:tentative="1">
      <w:start w:val="1"/>
      <w:numFmt w:val="decimal"/>
      <w:lvlText w:val="%7."/>
      <w:lvlJc w:val="left"/>
      <w:pPr>
        <w:ind w:left="5587" w:hanging="360"/>
      </w:pPr>
    </w:lvl>
    <w:lvl w:ilvl="7" w:tplc="04150019" w:tentative="1">
      <w:start w:val="1"/>
      <w:numFmt w:val="lowerLetter"/>
      <w:lvlText w:val="%8."/>
      <w:lvlJc w:val="left"/>
      <w:pPr>
        <w:ind w:left="6307" w:hanging="360"/>
      </w:pPr>
    </w:lvl>
    <w:lvl w:ilvl="8" w:tplc="041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0">
    <w:nsid w:val="1C466F0A"/>
    <w:multiLevelType w:val="hybridMultilevel"/>
    <w:tmpl w:val="44C6BE20"/>
    <w:lvl w:ilvl="0" w:tplc="B156DC04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5E6B52"/>
    <w:multiLevelType w:val="hybridMultilevel"/>
    <w:tmpl w:val="E5AE027E"/>
    <w:lvl w:ilvl="0" w:tplc="90162FF6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6B18FB"/>
    <w:multiLevelType w:val="hybridMultilevel"/>
    <w:tmpl w:val="0C9C2414"/>
    <w:lvl w:ilvl="0" w:tplc="E6C222DC">
      <w:start w:val="1"/>
      <w:numFmt w:val="lowerLetter"/>
      <w:lvlText w:val="%1)"/>
      <w:lvlJc w:val="left"/>
      <w:pPr>
        <w:ind w:left="1627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0"/>
        <w:position w:val="0"/>
        <w:sz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347" w:hanging="360"/>
      </w:pPr>
    </w:lvl>
    <w:lvl w:ilvl="2" w:tplc="0415001B" w:tentative="1">
      <w:start w:val="1"/>
      <w:numFmt w:val="lowerRoman"/>
      <w:lvlText w:val="%3."/>
      <w:lvlJc w:val="right"/>
      <w:pPr>
        <w:ind w:left="3067" w:hanging="180"/>
      </w:pPr>
    </w:lvl>
    <w:lvl w:ilvl="3" w:tplc="0415000F" w:tentative="1">
      <w:start w:val="1"/>
      <w:numFmt w:val="decimal"/>
      <w:lvlText w:val="%4."/>
      <w:lvlJc w:val="left"/>
      <w:pPr>
        <w:ind w:left="3787" w:hanging="360"/>
      </w:pPr>
    </w:lvl>
    <w:lvl w:ilvl="4" w:tplc="04150019" w:tentative="1">
      <w:start w:val="1"/>
      <w:numFmt w:val="lowerLetter"/>
      <w:lvlText w:val="%5."/>
      <w:lvlJc w:val="left"/>
      <w:pPr>
        <w:ind w:left="4507" w:hanging="360"/>
      </w:pPr>
    </w:lvl>
    <w:lvl w:ilvl="5" w:tplc="0415001B" w:tentative="1">
      <w:start w:val="1"/>
      <w:numFmt w:val="lowerRoman"/>
      <w:lvlText w:val="%6."/>
      <w:lvlJc w:val="right"/>
      <w:pPr>
        <w:ind w:left="5227" w:hanging="180"/>
      </w:pPr>
    </w:lvl>
    <w:lvl w:ilvl="6" w:tplc="0415000F" w:tentative="1">
      <w:start w:val="1"/>
      <w:numFmt w:val="decimal"/>
      <w:lvlText w:val="%7."/>
      <w:lvlJc w:val="left"/>
      <w:pPr>
        <w:ind w:left="5947" w:hanging="360"/>
      </w:pPr>
    </w:lvl>
    <w:lvl w:ilvl="7" w:tplc="04150019" w:tentative="1">
      <w:start w:val="1"/>
      <w:numFmt w:val="lowerLetter"/>
      <w:lvlText w:val="%8."/>
      <w:lvlJc w:val="left"/>
      <w:pPr>
        <w:ind w:left="6667" w:hanging="360"/>
      </w:pPr>
    </w:lvl>
    <w:lvl w:ilvl="8" w:tplc="0415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3">
    <w:nsid w:val="27C1520E"/>
    <w:multiLevelType w:val="hybridMultilevel"/>
    <w:tmpl w:val="3AF65682"/>
    <w:lvl w:ilvl="0" w:tplc="594046B6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>
    <w:nsid w:val="28B8428D"/>
    <w:multiLevelType w:val="hybridMultilevel"/>
    <w:tmpl w:val="B92C65FE"/>
    <w:lvl w:ilvl="0" w:tplc="F7ECBBC0">
      <w:start w:val="1"/>
      <w:numFmt w:val="lowerLetter"/>
      <w:lvlText w:val="%1)"/>
      <w:lvlJc w:val="left"/>
      <w:pPr>
        <w:ind w:left="1627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0"/>
        <w:position w:val="0"/>
        <w:sz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7C115D"/>
    <w:multiLevelType w:val="hybridMultilevel"/>
    <w:tmpl w:val="8E92FFD6"/>
    <w:lvl w:ilvl="0" w:tplc="4F6C46F4">
      <w:start w:val="1"/>
      <w:numFmt w:val="lowerLetter"/>
      <w:lvlText w:val="%1)"/>
      <w:lvlJc w:val="left"/>
      <w:pPr>
        <w:ind w:left="108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18"/>
        <w:position w:val="0"/>
        <w:sz w:val="18"/>
        <w:u w:val="none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C3B184F"/>
    <w:multiLevelType w:val="hybridMultilevel"/>
    <w:tmpl w:val="844E4674"/>
    <w:lvl w:ilvl="0" w:tplc="C554C382">
      <w:start w:val="1"/>
      <w:numFmt w:val="bullet"/>
      <w:lvlText w:val=""/>
      <w:lvlJc w:val="left"/>
      <w:pPr>
        <w:ind w:left="217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</w:abstractNum>
  <w:abstractNum w:abstractNumId="17">
    <w:nsid w:val="2DEB5947"/>
    <w:multiLevelType w:val="hybridMultilevel"/>
    <w:tmpl w:val="0C9C2414"/>
    <w:lvl w:ilvl="0" w:tplc="E6C222DC">
      <w:start w:val="1"/>
      <w:numFmt w:val="lowerLetter"/>
      <w:lvlText w:val="%1)"/>
      <w:lvlJc w:val="left"/>
      <w:pPr>
        <w:ind w:left="1627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0"/>
        <w:position w:val="0"/>
        <w:sz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347" w:hanging="360"/>
      </w:pPr>
    </w:lvl>
    <w:lvl w:ilvl="2" w:tplc="0415001B" w:tentative="1">
      <w:start w:val="1"/>
      <w:numFmt w:val="lowerRoman"/>
      <w:lvlText w:val="%3."/>
      <w:lvlJc w:val="right"/>
      <w:pPr>
        <w:ind w:left="3067" w:hanging="180"/>
      </w:pPr>
    </w:lvl>
    <w:lvl w:ilvl="3" w:tplc="0415000F" w:tentative="1">
      <w:start w:val="1"/>
      <w:numFmt w:val="decimal"/>
      <w:lvlText w:val="%4."/>
      <w:lvlJc w:val="left"/>
      <w:pPr>
        <w:ind w:left="3787" w:hanging="360"/>
      </w:pPr>
    </w:lvl>
    <w:lvl w:ilvl="4" w:tplc="04150019" w:tentative="1">
      <w:start w:val="1"/>
      <w:numFmt w:val="lowerLetter"/>
      <w:lvlText w:val="%5."/>
      <w:lvlJc w:val="left"/>
      <w:pPr>
        <w:ind w:left="4507" w:hanging="360"/>
      </w:pPr>
    </w:lvl>
    <w:lvl w:ilvl="5" w:tplc="0415001B" w:tentative="1">
      <w:start w:val="1"/>
      <w:numFmt w:val="lowerRoman"/>
      <w:lvlText w:val="%6."/>
      <w:lvlJc w:val="right"/>
      <w:pPr>
        <w:ind w:left="5227" w:hanging="180"/>
      </w:pPr>
    </w:lvl>
    <w:lvl w:ilvl="6" w:tplc="0415000F" w:tentative="1">
      <w:start w:val="1"/>
      <w:numFmt w:val="decimal"/>
      <w:lvlText w:val="%7."/>
      <w:lvlJc w:val="left"/>
      <w:pPr>
        <w:ind w:left="5947" w:hanging="360"/>
      </w:pPr>
    </w:lvl>
    <w:lvl w:ilvl="7" w:tplc="04150019" w:tentative="1">
      <w:start w:val="1"/>
      <w:numFmt w:val="lowerLetter"/>
      <w:lvlText w:val="%8."/>
      <w:lvlJc w:val="left"/>
      <w:pPr>
        <w:ind w:left="6667" w:hanging="360"/>
      </w:pPr>
    </w:lvl>
    <w:lvl w:ilvl="8" w:tplc="0415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18">
    <w:nsid w:val="2FA7517F"/>
    <w:multiLevelType w:val="hybridMultilevel"/>
    <w:tmpl w:val="D3CA8B4A"/>
    <w:lvl w:ilvl="0" w:tplc="11706AF2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1AE2C39"/>
    <w:multiLevelType w:val="hybridMultilevel"/>
    <w:tmpl w:val="6C1CE38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32674C63"/>
    <w:multiLevelType w:val="hybridMultilevel"/>
    <w:tmpl w:val="96409BDC"/>
    <w:lvl w:ilvl="0" w:tplc="E6C222DC">
      <w:start w:val="1"/>
      <w:numFmt w:val="lowerLetter"/>
      <w:lvlText w:val="%1)"/>
      <w:lvlJc w:val="left"/>
      <w:pPr>
        <w:ind w:left="1834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0"/>
        <w:position w:val="0"/>
        <w:sz w:val="18"/>
        <w:vertAlign w:val="baseline"/>
      </w:rPr>
    </w:lvl>
    <w:lvl w:ilvl="1" w:tplc="04150019">
      <w:start w:val="1"/>
      <w:numFmt w:val="lowerLetter"/>
      <w:lvlText w:val="%2."/>
      <w:lvlJc w:val="left"/>
      <w:pPr>
        <w:ind w:left="2554" w:hanging="360"/>
      </w:pPr>
    </w:lvl>
    <w:lvl w:ilvl="2" w:tplc="0415001B" w:tentative="1">
      <w:start w:val="1"/>
      <w:numFmt w:val="lowerRoman"/>
      <w:lvlText w:val="%3."/>
      <w:lvlJc w:val="right"/>
      <w:pPr>
        <w:ind w:left="3274" w:hanging="180"/>
      </w:pPr>
    </w:lvl>
    <w:lvl w:ilvl="3" w:tplc="0415000F" w:tentative="1">
      <w:start w:val="1"/>
      <w:numFmt w:val="decimal"/>
      <w:lvlText w:val="%4."/>
      <w:lvlJc w:val="left"/>
      <w:pPr>
        <w:ind w:left="3994" w:hanging="360"/>
      </w:pPr>
    </w:lvl>
    <w:lvl w:ilvl="4" w:tplc="04150019" w:tentative="1">
      <w:start w:val="1"/>
      <w:numFmt w:val="lowerLetter"/>
      <w:lvlText w:val="%5."/>
      <w:lvlJc w:val="left"/>
      <w:pPr>
        <w:ind w:left="4714" w:hanging="360"/>
      </w:pPr>
    </w:lvl>
    <w:lvl w:ilvl="5" w:tplc="0415001B" w:tentative="1">
      <w:start w:val="1"/>
      <w:numFmt w:val="lowerRoman"/>
      <w:lvlText w:val="%6."/>
      <w:lvlJc w:val="right"/>
      <w:pPr>
        <w:ind w:left="5434" w:hanging="180"/>
      </w:pPr>
    </w:lvl>
    <w:lvl w:ilvl="6" w:tplc="0415000F" w:tentative="1">
      <w:start w:val="1"/>
      <w:numFmt w:val="decimal"/>
      <w:lvlText w:val="%7."/>
      <w:lvlJc w:val="left"/>
      <w:pPr>
        <w:ind w:left="6154" w:hanging="360"/>
      </w:pPr>
    </w:lvl>
    <w:lvl w:ilvl="7" w:tplc="04150019" w:tentative="1">
      <w:start w:val="1"/>
      <w:numFmt w:val="lowerLetter"/>
      <w:lvlText w:val="%8."/>
      <w:lvlJc w:val="left"/>
      <w:pPr>
        <w:ind w:left="6874" w:hanging="360"/>
      </w:pPr>
    </w:lvl>
    <w:lvl w:ilvl="8" w:tplc="0415001B" w:tentative="1">
      <w:start w:val="1"/>
      <w:numFmt w:val="lowerRoman"/>
      <w:lvlText w:val="%9."/>
      <w:lvlJc w:val="right"/>
      <w:pPr>
        <w:ind w:left="7594" w:hanging="180"/>
      </w:pPr>
    </w:lvl>
  </w:abstractNum>
  <w:abstractNum w:abstractNumId="21">
    <w:nsid w:val="33643AB6"/>
    <w:multiLevelType w:val="hybridMultilevel"/>
    <w:tmpl w:val="122CA378"/>
    <w:lvl w:ilvl="0" w:tplc="9E489E46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223D7E"/>
    <w:multiLevelType w:val="hybridMultilevel"/>
    <w:tmpl w:val="C2E8D62A"/>
    <w:lvl w:ilvl="0" w:tplc="AA90EE7C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3">
    <w:nsid w:val="36E36CE2"/>
    <w:multiLevelType w:val="multilevel"/>
    <w:tmpl w:val="D14E22DA"/>
    <w:name w:val="WWNum33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/>
        <w:i w:val="0"/>
        <w:sz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4">
    <w:nsid w:val="3E2560AB"/>
    <w:multiLevelType w:val="hybridMultilevel"/>
    <w:tmpl w:val="8A984D34"/>
    <w:lvl w:ilvl="0" w:tplc="A6C2D922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E46360F"/>
    <w:multiLevelType w:val="hybridMultilevel"/>
    <w:tmpl w:val="6B200F16"/>
    <w:lvl w:ilvl="0" w:tplc="FA4CDA24">
      <w:start w:val="1"/>
      <w:numFmt w:val="upperRoman"/>
      <w:pStyle w:val="Nagwek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18600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FFC710E"/>
    <w:multiLevelType w:val="hybridMultilevel"/>
    <w:tmpl w:val="2A3CAA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1633FFE"/>
    <w:multiLevelType w:val="hybridMultilevel"/>
    <w:tmpl w:val="5D445248"/>
    <w:lvl w:ilvl="0" w:tplc="C554C382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pacing w:val="0"/>
        <w:w w:val="100"/>
        <w:kern w:val="18"/>
        <w:position w:val="0"/>
        <w:sz w:val="18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8">
    <w:nsid w:val="47013457"/>
    <w:multiLevelType w:val="hybridMultilevel"/>
    <w:tmpl w:val="31362DAE"/>
    <w:lvl w:ilvl="0" w:tplc="2FDA0FAC">
      <w:start w:val="1"/>
      <w:numFmt w:val="lowerLetter"/>
      <w:lvlText w:val="%1)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660F83"/>
    <w:multiLevelType w:val="hybridMultilevel"/>
    <w:tmpl w:val="7646EC7C"/>
    <w:lvl w:ilvl="0" w:tplc="B364B328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18"/>
        <w:position w:val="0"/>
        <w:sz w:val="18"/>
        <w:u w:val="none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E45552"/>
    <w:multiLevelType w:val="hybridMultilevel"/>
    <w:tmpl w:val="161EF1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3C5B21"/>
    <w:multiLevelType w:val="hybridMultilevel"/>
    <w:tmpl w:val="6B4A6A3E"/>
    <w:lvl w:ilvl="0" w:tplc="6CA6BA9A">
      <w:start w:val="1"/>
      <w:numFmt w:val="decimal"/>
      <w:lvlText w:val="%1)"/>
      <w:lvlJc w:val="left"/>
      <w:pPr>
        <w:ind w:left="1627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0"/>
        <w:position w:val="0"/>
        <w:sz w:val="18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3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7" w:hanging="360"/>
      </w:pPr>
      <w:rPr>
        <w:rFonts w:ascii="Wingdings" w:hAnsi="Wingdings" w:hint="default"/>
      </w:rPr>
    </w:lvl>
  </w:abstractNum>
  <w:abstractNum w:abstractNumId="32">
    <w:nsid w:val="615D6872"/>
    <w:multiLevelType w:val="hybridMultilevel"/>
    <w:tmpl w:val="8E92FFD6"/>
    <w:lvl w:ilvl="0" w:tplc="4F6C46F4">
      <w:start w:val="1"/>
      <w:numFmt w:val="lowerLetter"/>
      <w:lvlText w:val="%1)"/>
      <w:lvlJc w:val="left"/>
      <w:pPr>
        <w:ind w:left="108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18"/>
        <w:position w:val="0"/>
        <w:sz w:val="18"/>
        <w:u w:val="none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7707BDC"/>
    <w:multiLevelType w:val="hybridMultilevel"/>
    <w:tmpl w:val="EDB26480"/>
    <w:lvl w:ilvl="0" w:tplc="EE5CF8BE">
      <w:start w:val="1"/>
      <w:numFmt w:val="decimal"/>
      <w:lvlText w:val="%1."/>
      <w:lvlJc w:val="left"/>
      <w:pPr>
        <w:ind w:left="895" w:hanging="55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4">
    <w:nsid w:val="67BF68B6"/>
    <w:multiLevelType w:val="hybridMultilevel"/>
    <w:tmpl w:val="7B026FF0"/>
    <w:lvl w:ilvl="0" w:tplc="E572E034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5">
    <w:nsid w:val="6D202AB8"/>
    <w:multiLevelType w:val="hybridMultilevel"/>
    <w:tmpl w:val="1C206CE8"/>
    <w:lvl w:ilvl="0" w:tplc="436839A2">
      <w:start w:val="1"/>
      <w:numFmt w:val="bullet"/>
      <w:lvlText w:val=""/>
      <w:lvlJc w:val="left"/>
      <w:pPr>
        <w:ind w:left="1721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pacing w:val="0"/>
        <w:w w:val="100"/>
        <w:kern w:val="22"/>
        <w:position w:val="0"/>
        <w:sz w:val="22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1" w:hanging="360"/>
      </w:pPr>
      <w:rPr>
        <w:rFonts w:ascii="Wingdings" w:hAnsi="Wingdings" w:hint="default"/>
      </w:rPr>
    </w:lvl>
  </w:abstractNum>
  <w:abstractNum w:abstractNumId="36">
    <w:nsid w:val="6F573601"/>
    <w:multiLevelType w:val="hybridMultilevel"/>
    <w:tmpl w:val="7646EC7C"/>
    <w:lvl w:ilvl="0" w:tplc="B364B328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18"/>
        <w:position w:val="0"/>
        <w:sz w:val="18"/>
        <w:u w:val="none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EF60AB"/>
    <w:multiLevelType w:val="hybridMultilevel"/>
    <w:tmpl w:val="0C9C2414"/>
    <w:lvl w:ilvl="0" w:tplc="E6C222DC">
      <w:start w:val="1"/>
      <w:numFmt w:val="lowerLetter"/>
      <w:lvlText w:val="%1)"/>
      <w:lvlJc w:val="left"/>
      <w:pPr>
        <w:ind w:left="1627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0"/>
        <w:position w:val="0"/>
        <w:sz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347" w:hanging="360"/>
      </w:pPr>
    </w:lvl>
    <w:lvl w:ilvl="2" w:tplc="0415001B" w:tentative="1">
      <w:start w:val="1"/>
      <w:numFmt w:val="lowerRoman"/>
      <w:lvlText w:val="%3."/>
      <w:lvlJc w:val="right"/>
      <w:pPr>
        <w:ind w:left="3067" w:hanging="180"/>
      </w:pPr>
    </w:lvl>
    <w:lvl w:ilvl="3" w:tplc="0415000F" w:tentative="1">
      <w:start w:val="1"/>
      <w:numFmt w:val="decimal"/>
      <w:lvlText w:val="%4."/>
      <w:lvlJc w:val="left"/>
      <w:pPr>
        <w:ind w:left="3787" w:hanging="360"/>
      </w:pPr>
    </w:lvl>
    <w:lvl w:ilvl="4" w:tplc="04150019" w:tentative="1">
      <w:start w:val="1"/>
      <w:numFmt w:val="lowerLetter"/>
      <w:lvlText w:val="%5."/>
      <w:lvlJc w:val="left"/>
      <w:pPr>
        <w:ind w:left="4507" w:hanging="360"/>
      </w:pPr>
    </w:lvl>
    <w:lvl w:ilvl="5" w:tplc="0415001B" w:tentative="1">
      <w:start w:val="1"/>
      <w:numFmt w:val="lowerRoman"/>
      <w:lvlText w:val="%6."/>
      <w:lvlJc w:val="right"/>
      <w:pPr>
        <w:ind w:left="5227" w:hanging="180"/>
      </w:pPr>
    </w:lvl>
    <w:lvl w:ilvl="6" w:tplc="0415000F" w:tentative="1">
      <w:start w:val="1"/>
      <w:numFmt w:val="decimal"/>
      <w:lvlText w:val="%7."/>
      <w:lvlJc w:val="left"/>
      <w:pPr>
        <w:ind w:left="5947" w:hanging="360"/>
      </w:pPr>
    </w:lvl>
    <w:lvl w:ilvl="7" w:tplc="04150019" w:tentative="1">
      <w:start w:val="1"/>
      <w:numFmt w:val="lowerLetter"/>
      <w:lvlText w:val="%8."/>
      <w:lvlJc w:val="left"/>
      <w:pPr>
        <w:ind w:left="6667" w:hanging="360"/>
      </w:pPr>
    </w:lvl>
    <w:lvl w:ilvl="8" w:tplc="0415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38">
    <w:nsid w:val="78A23D7D"/>
    <w:multiLevelType w:val="hybridMultilevel"/>
    <w:tmpl w:val="E9FE3676"/>
    <w:lvl w:ilvl="0" w:tplc="CB0E9704">
      <w:start w:val="1"/>
      <w:numFmt w:val="decimal"/>
      <w:lvlText w:val="%1."/>
      <w:lvlJc w:val="left"/>
      <w:pPr>
        <w:ind w:left="3479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A277B97"/>
    <w:multiLevelType w:val="hybridMultilevel"/>
    <w:tmpl w:val="B92C65FE"/>
    <w:lvl w:ilvl="0" w:tplc="F7ECBBC0">
      <w:start w:val="1"/>
      <w:numFmt w:val="lowerLetter"/>
      <w:lvlText w:val="%1)"/>
      <w:lvlJc w:val="left"/>
      <w:pPr>
        <w:ind w:left="1627" w:hanging="360"/>
      </w:pPr>
      <w:rPr>
        <w:rFonts w:ascii="Verdana" w:hAnsi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0"/>
        <w:position w:val="0"/>
        <w:sz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6"/>
  </w:num>
  <w:num w:numId="3">
    <w:abstractNumId w:val="27"/>
  </w:num>
  <w:num w:numId="4">
    <w:abstractNumId w:val="36"/>
  </w:num>
  <w:num w:numId="5">
    <w:abstractNumId w:val="32"/>
  </w:num>
  <w:num w:numId="6">
    <w:abstractNumId w:val="15"/>
  </w:num>
  <w:num w:numId="7">
    <w:abstractNumId w:val="29"/>
  </w:num>
  <w:num w:numId="8">
    <w:abstractNumId w:val="13"/>
  </w:num>
  <w:num w:numId="9">
    <w:abstractNumId w:val="7"/>
  </w:num>
  <w:num w:numId="10">
    <w:abstractNumId w:val="9"/>
  </w:num>
  <w:num w:numId="11">
    <w:abstractNumId w:val="22"/>
  </w:num>
  <w:num w:numId="12">
    <w:abstractNumId w:val="35"/>
  </w:num>
  <w:num w:numId="13">
    <w:abstractNumId w:val="20"/>
  </w:num>
  <w:num w:numId="14">
    <w:abstractNumId w:val="31"/>
  </w:num>
  <w:num w:numId="15">
    <w:abstractNumId w:val="12"/>
  </w:num>
  <w:num w:numId="16">
    <w:abstractNumId w:val="37"/>
  </w:num>
  <w:num w:numId="17">
    <w:abstractNumId w:val="18"/>
  </w:num>
  <w:num w:numId="18">
    <w:abstractNumId w:val="24"/>
  </w:num>
  <w:num w:numId="19">
    <w:abstractNumId w:val="28"/>
  </w:num>
  <w:num w:numId="20">
    <w:abstractNumId w:val="21"/>
  </w:num>
  <w:num w:numId="21">
    <w:abstractNumId w:val="10"/>
  </w:num>
  <w:num w:numId="22">
    <w:abstractNumId w:val="11"/>
  </w:num>
  <w:num w:numId="23">
    <w:abstractNumId w:val="17"/>
  </w:num>
  <w:num w:numId="24">
    <w:abstractNumId w:val="14"/>
  </w:num>
  <w:num w:numId="25">
    <w:abstractNumId w:val="5"/>
  </w:num>
  <w:num w:numId="26">
    <w:abstractNumId w:val="39"/>
  </w:num>
  <w:num w:numId="27">
    <w:abstractNumId w:val="0"/>
  </w:num>
  <w:num w:numId="28">
    <w:abstractNumId w:val="1"/>
  </w:num>
  <w:num w:numId="29">
    <w:abstractNumId w:val="2"/>
  </w:num>
  <w:num w:numId="30">
    <w:abstractNumId w:val="3"/>
  </w:num>
  <w:num w:numId="31">
    <w:abstractNumId w:val="26"/>
  </w:num>
  <w:num w:numId="32">
    <w:abstractNumId w:val="30"/>
  </w:num>
  <w:num w:numId="33">
    <w:abstractNumId w:val="38"/>
  </w:num>
  <w:num w:numId="34">
    <w:abstractNumId w:val="4"/>
  </w:num>
  <w:num w:numId="35">
    <w:abstractNumId w:val="23"/>
  </w:num>
  <w:num w:numId="36">
    <w:abstractNumId w:val="33"/>
  </w:num>
  <w:num w:numId="37">
    <w:abstractNumId w:val="34"/>
  </w:num>
  <w:num w:numId="38">
    <w:abstractNumId w:val="8"/>
  </w:num>
  <w:num w:numId="39">
    <w:abstractNumId w:val="19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03426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22A76"/>
    <w:rsid w:val="000001CF"/>
    <w:rsid w:val="000004DF"/>
    <w:rsid w:val="000005B1"/>
    <w:rsid w:val="00001AAE"/>
    <w:rsid w:val="00004ADB"/>
    <w:rsid w:val="00004BF7"/>
    <w:rsid w:val="00004E1F"/>
    <w:rsid w:val="00005612"/>
    <w:rsid w:val="00005DBA"/>
    <w:rsid w:val="00005FA0"/>
    <w:rsid w:val="00007C9F"/>
    <w:rsid w:val="00010ED8"/>
    <w:rsid w:val="00010F87"/>
    <w:rsid w:val="00011C49"/>
    <w:rsid w:val="0001221A"/>
    <w:rsid w:val="00012C92"/>
    <w:rsid w:val="00014356"/>
    <w:rsid w:val="0001494B"/>
    <w:rsid w:val="00014D43"/>
    <w:rsid w:val="00014FA3"/>
    <w:rsid w:val="0001502A"/>
    <w:rsid w:val="0001508B"/>
    <w:rsid w:val="0001565F"/>
    <w:rsid w:val="000164C1"/>
    <w:rsid w:val="000167E7"/>
    <w:rsid w:val="00017B85"/>
    <w:rsid w:val="000200A9"/>
    <w:rsid w:val="00020534"/>
    <w:rsid w:val="00020C45"/>
    <w:rsid w:val="00021140"/>
    <w:rsid w:val="00021BB8"/>
    <w:rsid w:val="00022A8D"/>
    <w:rsid w:val="00023895"/>
    <w:rsid w:val="00025977"/>
    <w:rsid w:val="000277CE"/>
    <w:rsid w:val="00027D72"/>
    <w:rsid w:val="00027DC6"/>
    <w:rsid w:val="00030058"/>
    <w:rsid w:val="00030E1D"/>
    <w:rsid w:val="00030ECC"/>
    <w:rsid w:val="00031046"/>
    <w:rsid w:val="00031AAD"/>
    <w:rsid w:val="00032A06"/>
    <w:rsid w:val="00033F4E"/>
    <w:rsid w:val="00034797"/>
    <w:rsid w:val="00034887"/>
    <w:rsid w:val="000350B1"/>
    <w:rsid w:val="000353FC"/>
    <w:rsid w:val="00035700"/>
    <w:rsid w:val="00035AFD"/>
    <w:rsid w:val="00041CEA"/>
    <w:rsid w:val="00042503"/>
    <w:rsid w:val="00042A37"/>
    <w:rsid w:val="00043CA7"/>
    <w:rsid w:val="000444A2"/>
    <w:rsid w:val="0004504A"/>
    <w:rsid w:val="00045A6D"/>
    <w:rsid w:val="0004697F"/>
    <w:rsid w:val="00047570"/>
    <w:rsid w:val="00047CDC"/>
    <w:rsid w:val="000501BA"/>
    <w:rsid w:val="00050CE9"/>
    <w:rsid w:val="00052952"/>
    <w:rsid w:val="00053BD6"/>
    <w:rsid w:val="00053DAD"/>
    <w:rsid w:val="0005416E"/>
    <w:rsid w:val="000554BF"/>
    <w:rsid w:val="00056019"/>
    <w:rsid w:val="000560BC"/>
    <w:rsid w:val="00056E86"/>
    <w:rsid w:val="00057123"/>
    <w:rsid w:val="00057C6B"/>
    <w:rsid w:val="000602E8"/>
    <w:rsid w:val="000605C8"/>
    <w:rsid w:val="00061F02"/>
    <w:rsid w:val="0006285A"/>
    <w:rsid w:val="00063470"/>
    <w:rsid w:val="00063CAF"/>
    <w:rsid w:val="00063D03"/>
    <w:rsid w:val="00064514"/>
    <w:rsid w:val="000654E9"/>
    <w:rsid w:val="00066B3A"/>
    <w:rsid w:val="00066C34"/>
    <w:rsid w:val="000719E9"/>
    <w:rsid w:val="00072318"/>
    <w:rsid w:val="000727F7"/>
    <w:rsid w:val="000730B9"/>
    <w:rsid w:val="00073667"/>
    <w:rsid w:val="0007421B"/>
    <w:rsid w:val="00074250"/>
    <w:rsid w:val="00075210"/>
    <w:rsid w:val="00075393"/>
    <w:rsid w:val="000758D2"/>
    <w:rsid w:val="000779F9"/>
    <w:rsid w:val="00081C0C"/>
    <w:rsid w:val="000836B6"/>
    <w:rsid w:val="00083DFC"/>
    <w:rsid w:val="00083FDB"/>
    <w:rsid w:val="00084C2F"/>
    <w:rsid w:val="00085880"/>
    <w:rsid w:val="00086322"/>
    <w:rsid w:val="00090E00"/>
    <w:rsid w:val="0009162D"/>
    <w:rsid w:val="00091E1B"/>
    <w:rsid w:val="00092620"/>
    <w:rsid w:val="0009352D"/>
    <w:rsid w:val="00093998"/>
    <w:rsid w:val="00095111"/>
    <w:rsid w:val="00095229"/>
    <w:rsid w:val="0009537D"/>
    <w:rsid w:val="00095B1C"/>
    <w:rsid w:val="0009603B"/>
    <w:rsid w:val="00096933"/>
    <w:rsid w:val="0009730F"/>
    <w:rsid w:val="000A1076"/>
    <w:rsid w:val="000A1925"/>
    <w:rsid w:val="000A1B19"/>
    <w:rsid w:val="000A2265"/>
    <w:rsid w:val="000A3CD3"/>
    <w:rsid w:val="000A4976"/>
    <w:rsid w:val="000A58D8"/>
    <w:rsid w:val="000A5E4F"/>
    <w:rsid w:val="000A5F67"/>
    <w:rsid w:val="000A5FA9"/>
    <w:rsid w:val="000A616F"/>
    <w:rsid w:val="000A62FC"/>
    <w:rsid w:val="000A6878"/>
    <w:rsid w:val="000A74A6"/>
    <w:rsid w:val="000B0675"/>
    <w:rsid w:val="000B0EAC"/>
    <w:rsid w:val="000B0FE9"/>
    <w:rsid w:val="000B1F1F"/>
    <w:rsid w:val="000B1F49"/>
    <w:rsid w:val="000B206D"/>
    <w:rsid w:val="000B2072"/>
    <w:rsid w:val="000B32F9"/>
    <w:rsid w:val="000B38C3"/>
    <w:rsid w:val="000B4003"/>
    <w:rsid w:val="000B56F0"/>
    <w:rsid w:val="000B7482"/>
    <w:rsid w:val="000C0AB4"/>
    <w:rsid w:val="000C5A75"/>
    <w:rsid w:val="000C7871"/>
    <w:rsid w:val="000C7E3F"/>
    <w:rsid w:val="000D0052"/>
    <w:rsid w:val="000D1C63"/>
    <w:rsid w:val="000D2AA1"/>
    <w:rsid w:val="000D2CB3"/>
    <w:rsid w:val="000D2F17"/>
    <w:rsid w:val="000D2FE1"/>
    <w:rsid w:val="000D307D"/>
    <w:rsid w:val="000D469F"/>
    <w:rsid w:val="000D4C23"/>
    <w:rsid w:val="000D5DAB"/>
    <w:rsid w:val="000D5E88"/>
    <w:rsid w:val="000D67EC"/>
    <w:rsid w:val="000E0124"/>
    <w:rsid w:val="000E092D"/>
    <w:rsid w:val="000E0A89"/>
    <w:rsid w:val="000E102C"/>
    <w:rsid w:val="000E1495"/>
    <w:rsid w:val="000E35D4"/>
    <w:rsid w:val="000E37D5"/>
    <w:rsid w:val="000E394A"/>
    <w:rsid w:val="000E403B"/>
    <w:rsid w:val="000E614B"/>
    <w:rsid w:val="000E70A9"/>
    <w:rsid w:val="000E71E0"/>
    <w:rsid w:val="000F0B2D"/>
    <w:rsid w:val="000F13D8"/>
    <w:rsid w:val="000F1A35"/>
    <w:rsid w:val="000F3BF4"/>
    <w:rsid w:val="000F5741"/>
    <w:rsid w:val="000F5886"/>
    <w:rsid w:val="000F5DBE"/>
    <w:rsid w:val="000F5DEC"/>
    <w:rsid w:val="000F61EC"/>
    <w:rsid w:val="000F68AB"/>
    <w:rsid w:val="000F6A6C"/>
    <w:rsid w:val="000F6ACC"/>
    <w:rsid w:val="000F74F2"/>
    <w:rsid w:val="000F7E8F"/>
    <w:rsid w:val="00100A90"/>
    <w:rsid w:val="00100F12"/>
    <w:rsid w:val="0010183A"/>
    <w:rsid w:val="00101FA3"/>
    <w:rsid w:val="0010226C"/>
    <w:rsid w:val="0010302B"/>
    <w:rsid w:val="00103848"/>
    <w:rsid w:val="00103FEC"/>
    <w:rsid w:val="00104709"/>
    <w:rsid w:val="001052F2"/>
    <w:rsid w:val="0010575B"/>
    <w:rsid w:val="00106B67"/>
    <w:rsid w:val="00107102"/>
    <w:rsid w:val="0010795B"/>
    <w:rsid w:val="001108A5"/>
    <w:rsid w:val="001109CC"/>
    <w:rsid w:val="00113795"/>
    <w:rsid w:val="00113C99"/>
    <w:rsid w:val="00113DE7"/>
    <w:rsid w:val="00114713"/>
    <w:rsid w:val="00114B50"/>
    <w:rsid w:val="0011538D"/>
    <w:rsid w:val="00115810"/>
    <w:rsid w:val="00115897"/>
    <w:rsid w:val="0011604A"/>
    <w:rsid w:val="00116DA0"/>
    <w:rsid w:val="00117E6A"/>
    <w:rsid w:val="0012019B"/>
    <w:rsid w:val="00120FA0"/>
    <w:rsid w:val="00121B4A"/>
    <w:rsid w:val="0012201B"/>
    <w:rsid w:val="001226D0"/>
    <w:rsid w:val="001243FF"/>
    <w:rsid w:val="00124CF7"/>
    <w:rsid w:val="00124DBA"/>
    <w:rsid w:val="001265E6"/>
    <w:rsid w:val="0012686C"/>
    <w:rsid w:val="001317B7"/>
    <w:rsid w:val="00131A0B"/>
    <w:rsid w:val="001330DF"/>
    <w:rsid w:val="00133611"/>
    <w:rsid w:val="00133740"/>
    <w:rsid w:val="0013587F"/>
    <w:rsid w:val="00135A9A"/>
    <w:rsid w:val="001367B1"/>
    <w:rsid w:val="001407F6"/>
    <w:rsid w:val="00140F4C"/>
    <w:rsid w:val="00142C38"/>
    <w:rsid w:val="001436AA"/>
    <w:rsid w:val="00143FDD"/>
    <w:rsid w:val="00144A41"/>
    <w:rsid w:val="00145345"/>
    <w:rsid w:val="00145580"/>
    <w:rsid w:val="0014680E"/>
    <w:rsid w:val="001503CC"/>
    <w:rsid w:val="0015290A"/>
    <w:rsid w:val="00152A92"/>
    <w:rsid w:val="00152AE6"/>
    <w:rsid w:val="00152F71"/>
    <w:rsid w:val="001530E5"/>
    <w:rsid w:val="00154313"/>
    <w:rsid w:val="001547FF"/>
    <w:rsid w:val="00157C15"/>
    <w:rsid w:val="00161CC3"/>
    <w:rsid w:val="001626D7"/>
    <w:rsid w:val="00162BD1"/>
    <w:rsid w:val="001638A9"/>
    <w:rsid w:val="001638DF"/>
    <w:rsid w:val="001657BC"/>
    <w:rsid w:val="001657ED"/>
    <w:rsid w:val="001657FD"/>
    <w:rsid w:val="0016591C"/>
    <w:rsid w:val="001672A1"/>
    <w:rsid w:val="00170218"/>
    <w:rsid w:val="00170748"/>
    <w:rsid w:val="00172294"/>
    <w:rsid w:val="0017411F"/>
    <w:rsid w:val="00175617"/>
    <w:rsid w:val="00176402"/>
    <w:rsid w:val="00176796"/>
    <w:rsid w:val="00177A13"/>
    <w:rsid w:val="00177CDC"/>
    <w:rsid w:val="00180564"/>
    <w:rsid w:val="00180593"/>
    <w:rsid w:val="00181367"/>
    <w:rsid w:val="0018219C"/>
    <w:rsid w:val="00182F61"/>
    <w:rsid w:val="00183370"/>
    <w:rsid w:val="00183FBB"/>
    <w:rsid w:val="00184056"/>
    <w:rsid w:val="0018448C"/>
    <w:rsid w:val="00184C6D"/>
    <w:rsid w:val="00190764"/>
    <w:rsid w:val="00190D19"/>
    <w:rsid w:val="00190E6E"/>
    <w:rsid w:val="0019186B"/>
    <w:rsid w:val="00191DAC"/>
    <w:rsid w:val="00192B9C"/>
    <w:rsid w:val="001930D8"/>
    <w:rsid w:val="00193B82"/>
    <w:rsid w:val="00193CD8"/>
    <w:rsid w:val="00194334"/>
    <w:rsid w:val="0019537E"/>
    <w:rsid w:val="001954CD"/>
    <w:rsid w:val="001956B1"/>
    <w:rsid w:val="00197429"/>
    <w:rsid w:val="001A0B74"/>
    <w:rsid w:val="001A100C"/>
    <w:rsid w:val="001A1898"/>
    <w:rsid w:val="001A1AF3"/>
    <w:rsid w:val="001A2B19"/>
    <w:rsid w:val="001A35CC"/>
    <w:rsid w:val="001A452A"/>
    <w:rsid w:val="001A4F99"/>
    <w:rsid w:val="001A549B"/>
    <w:rsid w:val="001A63E0"/>
    <w:rsid w:val="001A702F"/>
    <w:rsid w:val="001A791B"/>
    <w:rsid w:val="001B078A"/>
    <w:rsid w:val="001B4174"/>
    <w:rsid w:val="001B75AE"/>
    <w:rsid w:val="001B7A06"/>
    <w:rsid w:val="001C0A23"/>
    <w:rsid w:val="001C1C5D"/>
    <w:rsid w:val="001C31EA"/>
    <w:rsid w:val="001C34A1"/>
    <w:rsid w:val="001C3729"/>
    <w:rsid w:val="001C3A09"/>
    <w:rsid w:val="001C4799"/>
    <w:rsid w:val="001C4ABA"/>
    <w:rsid w:val="001C632F"/>
    <w:rsid w:val="001C6A01"/>
    <w:rsid w:val="001D07CF"/>
    <w:rsid w:val="001D0914"/>
    <w:rsid w:val="001D1889"/>
    <w:rsid w:val="001D1895"/>
    <w:rsid w:val="001D2941"/>
    <w:rsid w:val="001D2FB6"/>
    <w:rsid w:val="001D3AC9"/>
    <w:rsid w:val="001D3D8F"/>
    <w:rsid w:val="001D3E00"/>
    <w:rsid w:val="001D3FE2"/>
    <w:rsid w:val="001D47B1"/>
    <w:rsid w:val="001D4AEA"/>
    <w:rsid w:val="001D50B4"/>
    <w:rsid w:val="001D56B1"/>
    <w:rsid w:val="001D5970"/>
    <w:rsid w:val="001D5A2E"/>
    <w:rsid w:val="001D5A51"/>
    <w:rsid w:val="001D655B"/>
    <w:rsid w:val="001D65CF"/>
    <w:rsid w:val="001D692E"/>
    <w:rsid w:val="001D76B8"/>
    <w:rsid w:val="001D7E9A"/>
    <w:rsid w:val="001E009C"/>
    <w:rsid w:val="001E022E"/>
    <w:rsid w:val="001E2263"/>
    <w:rsid w:val="001E2EB5"/>
    <w:rsid w:val="001E39F2"/>
    <w:rsid w:val="001E4738"/>
    <w:rsid w:val="001E4883"/>
    <w:rsid w:val="001E585F"/>
    <w:rsid w:val="001E5913"/>
    <w:rsid w:val="001E7B1F"/>
    <w:rsid w:val="001F1875"/>
    <w:rsid w:val="001F2584"/>
    <w:rsid w:val="001F3119"/>
    <w:rsid w:val="001F5C3A"/>
    <w:rsid w:val="001F7622"/>
    <w:rsid w:val="001F78BC"/>
    <w:rsid w:val="001F7A7C"/>
    <w:rsid w:val="00201264"/>
    <w:rsid w:val="0020131B"/>
    <w:rsid w:val="0020216A"/>
    <w:rsid w:val="00202C53"/>
    <w:rsid w:val="00202D7B"/>
    <w:rsid w:val="00203035"/>
    <w:rsid w:val="00203E96"/>
    <w:rsid w:val="00203FD5"/>
    <w:rsid w:val="002041C5"/>
    <w:rsid w:val="00204426"/>
    <w:rsid w:val="00204482"/>
    <w:rsid w:val="00206917"/>
    <w:rsid w:val="00207D9F"/>
    <w:rsid w:val="002104AA"/>
    <w:rsid w:val="002109FD"/>
    <w:rsid w:val="002116F8"/>
    <w:rsid w:val="002120A9"/>
    <w:rsid w:val="002125BA"/>
    <w:rsid w:val="002127E4"/>
    <w:rsid w:val="0021408B"/>
    <w:rsid w:val="00214971"/>
    <w:rsid w:val="002157CC"/>
    <w:rsid w:val="00215E14"/>
    <w:rsid w:val="00216015"/>
    <w:rsid w:val="00217E1C"/>
    <w:rsid w:val="00220AA8"/>
    <w:rsid w:val="0022125C"/>
    <w:rsid w:val="002223BA"/>
    <w:rsid w:val="0022331D"/>
    <w:rsid w:val="002235B2"/>
    <w:rsid w:val="0022374E"/>
    <w:rsid w:val="00224F67"/>
    <w:rsid w:val="00225D54"/>
    <w:rsid w:val="00227055"/>
    <w:rsid w:val="002270EB"/>
    <w:rsid w:val="002272C7"/>
    <w:rsid w:val="00231168"/>
    <w:rsid w:val="00233077"/>
    <w:rsid w:val="002341B0"/>
    <w:rsid w:val="002367F1"/>
    <w:rsid w:val="00236A92"/>
    <w:rsid w:val="00237E6E"/>
    <w:rsid w:val="002402CE"/>
    <w:rsid w:val="00240418"/>
    <w:rsid w:val="0024062A"/>
    <w:rsid w:val="00240C54"/>
    <w:rsid w:val="00241300"/>
    <w:rsid w:val="002414D4"/>
    <w:rsid w:val="00242A8A"/>
    <w:rsid w:val="00242D7B"/>
    <w:rsid w:val="002435EF"/>
    <w:rsid w:val="00243CEF"/>
    <w:rsid w:val="002443B3"/>
    <w:rsid w:val="0024520E"/>
    <w:rsid w:val="00245F22"/>
    <w:rsid w:val="0024667E"/>
    <w:rsid w:val="002468C4"/>
    <w:rsid w:val="002510C9"/>
    <w:rsid w:val="002517B1"/>
    <w:rsid w:val="002519D8"/>
    <w:rsid w:val="00251AE2"/>
    <w:rsid w:val="00251BE9"/>
    <w:rsid w:val="00251D82"/>
    <w:rsid w:val="0025340D"/>
    <w:rsid w:val="00253735"/>
    <w:rsid w:val="002556CA"/>
    <w:rsid w:val="00256A4A"/>
    <w:rsid w:val="00256FA5"/>
    <w:rsid w:val="002609B6"/>
    <w:rsid w:val="00260B13"/>
    <w:rsid w:val="00260C90"/>
    <w:rsid w:val="0026192C"/>
    <w:rsid w:val="00262A72"/>
    <w:rsid w:val="00262F99"/>
    <w:rsid w:val="002631D1"/>
    <w:rsid w:val="002641B7"/>
    <w:rsid w:val="002642BC"/>
    <w:rsid w:val="002644EC"/>
    <w:rsid w:val="00265122"/>
    <w:rsid w:val="002651B4"/>
    <w:rsid w:val="00266D2B"/>
    <w:rsid w:val="00267F82"/>
    <w:rsid w:val="00270FBF"/>
    <w:rsid w:val="002715DB"/>
    <w:rsid w:val="00271B96"/>
    <w:rsid w:val="0027303F"/>
    <w:rsid w:val="0027414E"/>
    <w:rsid w:val="00274970"/>
    <w:rsid w:val="002750F6"/>
    <w:rsid w:val="00275244"/>
    <w:rsid w:val="002759D0"/>
    <w:rsid w:val="00276107"/>
    <w:rsid w:val="002766C1"/>
    <w:rsid w:val="002778DF"/>
    <w:rsid w:val="002779DF"/>
    <w:rsid w:val="00277E28"/>
    <w:rsid w:val="002806A6"/>
    <w:rsid w:val="00282BEB"/>
    <w:rsid w:val="00282DA1"/>
    <w:rsid w:val="00282FF4"/>
    <w:rsid w:val="002835F8"/>
    <w:rsid w:val="002840B7"/>
    <w:rsid w:val="002841C3"/>
    <w:rsid w:val="00284E4E"/>
    <w:rsid w:val="0028654D"/>
    <w:rsid w:val="002866BA"/>
    <w:rsid w:val="00286EF4"/>
    <w:rsid w:val="00287028"/>
    <w:rsid w:val="00287BEA"/>
    <w:rsid w:val="00287F89"/>
    <w:rsid w:val="00290D63"/>
    <w:rsid w:val="00290ED6"/>
    <w:rsid w:val="00291B8B"/>
    <w:rsid w:val="0029254A"/>
    <w:rsid w:val="00292F4C"/>
    <w:rsid w:val="00293726"/>
    <w:rsid w:val="00293D30"/>
    <w:rsid w:val="0029635C"/>
    <w:rsid w:val="00296E68"/>
    <w:rsid w:val="002A3210"/>
    <w:rsid w:val="002A32E8"/>
    <w:rsid w:val="002A33BB"/>
    <w:rsid w:val="002A3A5D"/>
    <w:rsid w:val="002A3C4F"/>
    <w:rsid w:val="002A7192"/>
    <w:rsid w:val="002B018F"/>
    <w:rsid w:val="002B0847"/>
    <w:rsid w:val="002B0EBB"/>
    <w:rsid w:val="002B30DD"/>
    <w:rsid w:val="002B4182"/>
    <w:rsid w:val="002B427F"/>
    <w:rsid w:val="002B4CFE"/>
    <w:rsid w:val="002B5C83"/>
    <w:rsid w:val="002B6EBD"/>
    <w:rsid w:val="002B76AF"/>
    <w:rsid w:val="002C09CE"/>
    <w:rsid w:val="002C1120"/>
    <w:rsid w:val="002C14C9"/>
    <w:rsid w:val="002C1531"/>
    <w:rsid w:val="002C1835"/>
    <w:rsid w:val="002C3A83"/>
    <w:rsid w:val="002C4DD7"/>
    <w:rsid w:val="002C5132"/>
    <w:rsid w:val="002C612B"/>
    <w:rsid w:val="002C65D6"/>
    <w:rsid w:val="002C6CE5"/>
    <w:rsid w:val="002C76BE"/>
    <w:rsid w:val="002D12B4"/>
    <w:rsid w:val="002D144D"/>
    <w:rsid w:val="002D4F79"/>
    <w:rsid w:val="002D61AC"/>
    <w:rsid w:val="002D7380"/>
    <w:rsid w:val="002D7590"/>
    <w:rsid w:val="002D7F55"/>
    <w:rsid w:val="002E0BE9"/>
    <w:rsid w:val="002E2787"/>
    <w:rsid w:val="002E2972"/>
    <w:rsid w:val="002E2D3C"/>
    <w:rsid w:val="002E2F64"/>
    <w:rsid w:val="002E37BB"/>
    <w:rsid w:val="002E3B78"/>
    <w:rsid w:val="002E564B"/>
    <w:rsid w:val="002E68BF"/>
    <w:rsid w:val="002E6A7D"/>
    <w:rsid w:val="002F01D4"/>
    <w:rsid w:val="002F0243"/>
    <w:rsid w:val="002F0E4D"/>
    <w:rsid w:val="002F12FE"/>
    <w:rsid w:val="002F1A98"/>
    <w:rsid w:val="002F396A"/>
    <w:rsid w:val="002F3D95"/>
    <w:rsid w:val="002F44D4"/>
    <w:rsid w:val="002F5D4C"/>
    <w:rsid w:val="002F6EE1"/>
    <w:rsid w:val="0030092A"/>
    <w:rsid w:val="00301721"/>
    <w:rsid w:val="00301764"/>
    <w:rsid w:val="00301ECA"/>
    <w:rsid w:val="00302E56"/>
    <w:rsid w:val="0030356F"/>
    <w:rsid w:val="0030764D"/>
    <w:rsid w:val="003076CF"/>
    <w:rsid w:val="00311E94"/>
    <w:rsid w:val="00312FE6"/>
    <w:rsid w:val="003174D5"/>
    <w:rsid w:val="003177D2"/>
    <w:rsid w:val="0031782E"/>
    <w:rsid w:val="00317B08"/>
    <w:rsid w:val="003213C2"/>
    <w:rsid w:val="003216F3"/>
    <w:rsid w:val="0032315A"/>
    <w:rsid w:val="0032507E"/>
    <w:rsid w:val="00325742"/>
    <w:rsid w:val="00326FB0"/>
    <w:rsid w:val="00327711"/>
    <w:rsid w:val="00331ADF"/>
    <w:rsid w:val="00331F81"/>
    <w:rsid w:val="00332A75"/>
    <w:rsid w:val="00333295"/>
    <w:rsid w:val="00333377"/>
    <w:rsid w:val="00333A32"/>
    <w:rsid w:val="00334570"/>
    <w:rsid w:val="00334CB2"/>
    <w:rsid w:val="00335494"/>
    <w:rsid w:val="003368E1"/>
    <w:rsid w:val="003371C1"/>
    <w:rsid w:val="00337B6E"/>
    <w:rsid w:val="0034042D"/>
    <w:rsid w:val="003406CD"/>
    <w:rsid w:val="00345803"/>
    <w:rsid w:val="00345B3B"/>
    <w:rsid w:val="00350C83"/>
    <w:rsid w:val="00351D59"/>
    <w:rsid w:val="00352D47"/>
    <w:rsid w:val="00354068"/>
    <w:rsid w:val="003549A3"/>
    <w:rsid w:val="003575D1"/>
    <w:rsid w:val="0036067A"/>
    <w:rsid w:val="0036189D"/>
    <w:rsid w:val="003619D2"/>
    <w:rsid w:val="003624DD"/>
    <w:rsid w:val="00362E18"/>
    <w:rsid w:val="00362F0B"/>
    <w:rsid w:val="00363718"/>
    <w:rsid w:val="0036410A"/>
    <w:rsid w:val="00364767"/>
    <w:rsid w:val="00365492"/>
    <w:rsid w:val="00365889"/>
    <w:rsid w:val="0036602A"/>
    <w:rsid w:val="00366C0A"/>
    <w:rsid w:val="00370161"/>
    <w:rsid w:val="003714A0"/>
    <w:rsid w:val="003715C9"/>
    <w:rsid w:val="00372078"/>
    <w:rsid w:val="0037275D"/>
    <w:rsid w:val="00373472"/>
    <w:rsid w:val="00374057"/>
    <w:rsid w:val="00374868"/>
    <w:rsid w:val="00375C95"/>
    <w:rsid w:val="00380513"/>
    <w:rsid w:val="003809D7"/>
    <w:rsid w:val="003819F1"/>
    <w:rsid w:val="00382935"/>
    <w:rsid w:val="00384FFB"/>
    <w:rsid w:val="00385022"/>
    <w:rsid w:val="003857F5"/>
    <w:rsid w:val="003859EA"/>
    <w:rsid w:val="00386295"/>
    <w:rsid w:val="00386CB9"/>
    <w:rsid w:val="00387D3F"/>
    <w:rsid w:val="00391260"/>
    <w:rsid w:val="003929A4"/>
    <w:rsid w:val="00392C30"/>
    <w:rsid w:val="00392D28"/>
    <w:rsid w:val="00392DE4"/>
    <w:rsid w:val="00392FD4"/>
    <w:rsid w:val="00393659"/>
    <w:rsid w:val="00394302"/>
    <w:rsid w:val="00394CE1"/>
    <w:rsid w:val="003950FB"/>
    <w:rsid w:val="003956DD"/>
    <w:rsid w:val="00396275"/>
    <w:rsid w:val="003A0042"/>
    <w:rsid w:val="003A0797"/>
    <w:rsid w:val="003A10EA"/>
    <w:rsid w:val="003A1120"/>
    <w:rsid w:val="003A1869"/>
    <w:rsid w:val="003A2A9F"/>
    <w:rsid w:val="003A3947"/>
    <w:rsid w:val="003A3ECA"/>
    <w:rsid w:val="003A51D3"/>
    <w:rsid w:val="003A5D73"/>
    <w:rsid w:val="003A6528"/>
    <w:rsid w:val="003A677D"/>
    <w:rsid w:val="003A6B15"/>
    <w:rsid w:val="003A729D"/>
    <w:rsid w:val="003A7810"/>
    <w:rsid w:val="003B1C6E"/>
    <w:rsid w:val="003B2597"/>
    <w:rsid w:val="003B2AAB"/>
    <w:rsid w:val="003B475B"/>
    <w:rsid w:val="003B6B01"/>
    <w:rsid w:val="003C06CB"/>
    <w:rsid w:val="003C1927"/>
    <w:rsid w:val="003C203C"/>
    <w:rsid w:val="003C2426"/>
    <w:rsid w:val="003C2A97"/>
    <w:rsid w:val="003C2C74"/>
    <w:rsid w:val="003C3409"/>
    <w:rsid w:val="003C4B76"/>
    <w:rsid w:val="003D0266"/>
    <w:rsid w:val="003D15BC"/>
    <w:rsid w:val="003D1C37"/>
    <w:rsid w:val="003D23A1"/>
    <w:rsid w:val="003D2DF5"/>
    <w:rsid w:val="003D5A07"/>
    <w:rsid w:val="003E14EE"/>
    <w:rsid w:val="003E2D8D"/>
    <w:rsid w:val="003E39AE"/>
    <w:rsid w:val="003E3AA3"/>
    <w:rsid w:val="003E3D10"/>
    <w:rsid w:val="003E3E12"/>
    <w:rsid w:val="003E3EEB"/>
    <w:rsid w:val="003E474F"/>
    <w:rsid w:val="003E4D3C"/>
    <w:rsid w:val="003E4FD7"/>
    <w:rsid w:val="003E5131"/>
    <w:rsid w:val="003E6D83"/>
    <w:rsid w:val="003E6FBE"/>
    <w:rsid w:val="003E7965"/>
    <w:rsid w:val="003E7B4F"/>
    <w:rsid w:val="003F0A82"/>
    <w:rsid w:val="003F0CD0"/>
    <w:rsid w:val="003F0DD4"/>
    <w:rsid w:val="003F1711"/>
    <w:rsid w:val="003F1E81"/>
    <w:rsid w:val="003F3796"/>
    <w:rsid w:val="003F44B9"/>
    <w:rsid w:val="003F4A8B"/>
    <w:rsid w:val="003F65F3"/>
    <w:rsid w:val="003F671A"/>
    <w:rsid w:val="003F6A82"/>
    <w:rsid w:val="003F6C14"/>
    <w:rsid w:val="0040050A"/>
    <w:rsid w:val="004008D0"/>
    <w:rsid w:val="00401158"/>
    <w:rsid w:val="00401FAE"/>
    <w:rsid w:val="00402DE5"/>
    <w:rsid w:val="00405B98"/>
    <w:rsid w:val="00406C9E"/>
    <w:rsid w:val="00406FB7"/>
    <w:rsid w:val="004072C1"/>
    <w:rsid w:val="004134FE"/>
    <w:rsid w:val="00413DA5"/>
    <w:rsid w:val="00414380"/>
    <w:rsid w:val="00414850"/>
    <w:rsid w:val="00414B79"/>
    <w:rsid w:val="00414F5B"/>
    <w:rsid w:val="004165B9"/>
    <w:rsid w:val="00417242"/>
    <w:rsid w:val="00423172"/>
    <w:rsid w:val="00424DF9"/>
    <w:rsid w:val="004260E1"/>
    <w:rsid w:val="004265B1"/>
    <w:rsid w:val="004279CE"/>
    <w:rsid w:val="00427FDC"/>
    <w:rsid w:val="004301AC"/>
    <w:rsid w:val="00431028"/>
    <w:rsid w:val="00431BFF"/>
    <w:rsid w:val="0043290C"/>
    <w:rsid w:val="004336CB"/>
    <w:rsid w:val="00434FF9"/>
    <w:rsid w:val="004355EA"/>
    <w:rsid w:val="00435656"/>
    <w:rsid w:val="00435DB7"/>
    <w:rsid w:val="004364A9"/>
    <w:rsid w:val="00436758"/>
    <w:rsid w:val="004369CD"/>
    <w:rsid w:val="00436A90"/>
    <w:rsid w:val="00436CB7"/>
    <w:rsid w:val="00437058"/>
    <w:rsid w:val="00437223"/>
    <w:rsid w:val="00437D88"/>
    <w:rsid w:val="00440249"/>
    <w:rsid w:val="004417F3"/>
    <w:rsid w:val="00441DD3"/>
    <w:rsid w:val="00441DFD"/>
    <w:rsid w:val="00442158"/>
    <w:rsid w:val="00442B84"/>
    <w:rsid w:val="00443E05"/>
    <w:rsid w:val="0044490D"/>
    <w:rsid w:val="004452BE"/>
    <w:rsid w:val="004454C8"/>
    <w:rsid w:val="004457DB"/>
    <w:rsid w:val="00446FE6"/>
    <w:rsid w:val="00447728"/>
    <w:rsid w:val="00447BD7"/>
    <w:rsid w:val="00447C6D"/>
    <w:rsid w:val="004515F0"/>
    <w:rsid w:val="00452650"/>
    <w:rsid w:val="00452D7C"/>
    <w:rsid w:val="00453015"/>
    <w:rsid w:val="00455754"/>
    <w:rsid w:val="004557F5"/>
    <w:rsid w:val="00455AD6"/>
    <w:rsid w:val="00460171"/>
    <w:rsid w:val="00460CCF"/>
    <w:rsid w:val="004615AF"/>
    <w:rsid w:val="00461D9F"/>
    <w:rsid w:val="00462173"/>
    <w:rsid w:val="00463CD6"/>
    <w:rsid w:val="00466EBD"/>
    <w:rsid w:val="00467220"/>
    <w:rsid w:val="004709AC"/>
    <w:rsid w:val="00470B6A"/>
    <w:rsid w:val="004719F4"/>
    <w:rsid w:val="004731BC"/>
    <w:rsid w:val="00473EBB"/>
    <w:rsid w:val="00474F8E"/>
    <w:rsid w:val="00475ED9"/>
    <w:rsid w:val="004763B3"/>
    <w:rsid w:val="004764DC"/>
    <w:rsid w:val="00476E54"/>
    <w:rsid w:val="004773C2"/>
    <w:rsid w:val="00480A7D"/>
    <w:rsid w:val="00480C47"/>
    <w:rsid w:val="00480EED"/>
    <w:rsid w:val="0048119E"/>
    <w:rsid w:val="004819BD"/>
    <w:rsid w:val="00481BC4"/>
    <w:rsid w:val="00482A53"/>
    <w:rsid w:val="00482CBB"/>
    <w:rsid w:val="00482D8B"/>
    <w:rsid w:val="00484FEA"/>
    <w:rsid w:val="00485617"/>
    <w:rsid w:val="00485658"/>
    <w:rsid w:val="0048565C"/>
    <w:rsid w:val="00485B18"/>
    <w:rsid w:val="00485E9D"/>
    <w:rsid w:val="00486DC3"/>
    <w:rsid w:val="004877EF"/>
    <w:rsid w:val="00487FEA"/>
    <w:rsid w:val="0049054D"/>
    <w:rsid w:val="004912B3"/>
    <w:rsid w:val="004924F9"/>
    <w:rsid w:val="00492E1F"/>
    <w:rsid w:val="00495F16"/>
    <w:rsid w:val="00496924"/>
    <w:rsid w:val="004A1215"/>
    <w:rsid w:val="004A30DF"/>
    <w:rsid w:val="004A3A53"/>
    <w:rsid w:val="004A449E"/>
    <w:rsid w:val="004A51D8"/>
    <w:rsid w:val="004A526D"/>
    <w:rsid w:val="004A6E07"/>
    <w:rsid w:val="004B0E37"/>
    <w:rsid w:val="004B1275"/>
    <w:rsid w:val="004B1CE4"/>
    <w:rsid w:val="004B1E86"/>
    <w:rsid w:val="004B2288"/>
    <w:rsid w:val="004B22C1"/>
    <w:rsid w:val="004B2BFB"/>
    <w:rsid w:val="004B2CE2"/>
    <w:rsid w:val="004B3DAE"/>
    <w:rsid w:val="004B4CDE"/>
    <w:rsid w:val="004B65E1"/>
    <w:rsid w:val="004B662D"/>
    <w:rsid w:val="004B6A0B"/>
    <w:rsid w:val="004B753D"/>
    <w:rsid w:val="004C0731"/>
    <w:rsid w:val="004C21EA"/>
    <w:rsid w:val="004C284B"/>
    <w:rsid w:val="004C4690"/>
    <w:rsid w:val="004C54C8"/>
    <w:rsid w:val="004C6464"/>
    <w:rsid w:val="004D236A"/>
    <w:rsid w:val="004D35F7"/>
    <w:rsid w:val="004D41FF"/>
    <w:rsid w:val="004D444B"/>
    <w:rsid w:val="004D66BE"/>
    <w:rsid w:val="004D6F24"/>
    <w:rsid w:val="004E19B3"/>
    <w:rsid w:val="004E1DAC"/>
    <w:rsid w:val="004E203F"/>
    <w:rsid w:val="004E3BB3"/>
    <w:rsid w:val="004E59BC"/>
    <w:rsid w:val="004E5C78"/>
    <w:rsid w:val="004E6340"/>
    <w:rsid w:val="004E6570"/>
    <w:rsid w:val="004E684F"/>
    <w:rsid w:val="004E77B8"/>
    <w:rsid w:val="004E7C70"/>
    <w:rsid w:val="004F0F7B"/>
    <w:rsid w:val="004F1FA0"/>
    <w:rsid w:val="004F2199"/>
    <w:rsid w:val="004F28D7"/>
    <w:rsid w:val="004F306F"/>
    <w:rsid w:val="004F361F"/>
    <w:rsid w:val="004F4C49"/>
    <w:rsid w:val="004F521E"/>
    <w:rsid w:val="004F7171"/>
    <w:rsid w:val="005000F7"/>
    <w:rsid w:val="005007AE"/>
    <w:rsid w:val="005010B1"/>
    <w:rsid w:val="00503BB2"/>
    <w:rsid w:val="00504C1E"/>
    <w:rsid w:val="00505561"/>
    <w:rsid w:val="0050575E"/>
    <w:rsid w:val="005062B5"/>
    <w:rsid w:val="00506B39"/>
    <w:rsid w:val="00506E51"/>
    <w:rsid w:val="00510A9A"/>
    <w:rsid w:val="00511B99"/>
    <w:rsid w:val="00511EAB"/>
    <w:rsid w:val="00512DBB"/>
    <w:rsid w:val="00513540"/>
    <w:rsid w:val="005140A9"/>
    <w:rsid w:val="0051537D"/>
    <w:rsid w:val="00517198"/>
    <w:rsid w:val="00522A15"/>
    <w:rsid w:val="00524D9B"/>
    <w:rsid w:val="00525833"/>
    <w:rsid w:val="0052678C"/>
    <w:rsid w:val="00527617"/>
    <w:rsid w:val="005276E3"/>
    <w:rsid w:val="00530291"/>
    <w:rsid w:val="005325D2"/>
    <w:rsid w:val="00532E71"/>
    <w:rsid w:val="0053318D"/>
    <w:rsid w:val="005338DF"/>
    <w:rsid w:val="00533CD0"/>
    <w:rsid w:val="00535D7D"/>
    <w:rsid w:val="00535FFE"/>
    <w:rsid w:val="0053628B"/>
    <w:rsid w:val="00536468"/>
    <w:rsid w:val="00537114"/>
    <w:rsid w:val="0054082D"/>
    <w:rsid w:val="00540A1B"/>
    <w:rsid w:val="00541212"/>
    <w:rsid w:val="005418A5"/>
    <w:rsid w:val="00541AFF"/>
    <w:rsid w:val="0054340B"/>
    <w:rsid w:val="0054487E"/>
    <w:rsid w:val="00544B4F"/>
    <w:rsid w:val="00545E2D"/>
    <w:rsid w:val="005465FB"/>
    <w:rsid w:val="00546AE1"/>
    <w:rsid w:val="00547747"/>
    <w:rsid w:val="00547B10"/>
    <w:rsid w:val="0055058A"/>
    <w:rsid w:val="00550F31"/>
    <w:rsid w:val="005516CF"/>
    <w:rsid w:val="00552E5A"/>
    <w:rsid w:val="00554322"/>
    <w:rsid w:val="005551BA"/>
    <w:rsid w:val="00555F23"/>
    <w:rsid w:val="005562B1"/>
    <w:rsid w:val="00556A3F"/>
    <w:rsid w:val="005572B2"/>
    <w:rsid w:val="00557C11"/>
    <w:rsid w:val="00560647"/>
    <w:rsid w:val="00561E14"/>
    <w:rsid w:val="00561EAC"/>
    <w:rsid w:val="005623A3"/>
    <w:rsid w:val="005623AB"/>
    <w:rsid w:val="00562ACB"/>
    <w:rsid w:val="00563120"/>
    <w:rsid w:val="00563282"/>
    <w:rsid w:val="00563DAD"/>
    <w:rsid w:val="00564F0A"/>
    <w:rsid w:val="0056708B"/>
    <w:rsid w:val="00567321"/>
    <w:rsid w:val="00567EBF"/>
    <w:rsid w:val="005705CB"/>
    <w:rsid w:val="005739EB"/>
    <w:rsid w:val="00574A86"/>
    <w:rsid w:val="005767CC"/>
    <w:rsid w:val="00577033"/>
    <w:rsid w:val="00577510"/>
    <w:rsid w:val="00577581"/>
    <w:rsid w:val="005808F1"/>
    <w:rsid w:val="005813D5"/>
    <w:rsid w:val="00581BD7"/>
    <w:rsid w:val="00582536"/>
    <w:rsid w:val="00582AC2"/>
    <w:rsid w:val="005835F0"/>
    <w:rsid w:val="005840BF"/>
    <w:rsid w:val="0058482F"/>
    <w:rsid w:val="00584A09"/>
    <w:rsid w:val="005852BD"/>
    <w:rsid w:val="0058565F"/>
    <w:rsid w:val="00585A69"/>
    <w:rsid w:val="00585D89"/>
    <w:rsid w:val="005879C5"/>
    <w:rsid w:val="00587A8D"/>
    <w:rsid w:val="00591F50"/>
    <w:rsid w:val="005923C6"/>
    <w:rsid w:val="005925D5"/>
    <w:rsid w:val="00592D6E"/>
    <w:rsid w:val="00592DF6"/>
    <w:rsid w:val="00593D85"/>
    <w:rsid w:val="00596B6F"/>
    <w:rsid w:val="00596E1D"/>
    <w:rsid w:val="005A1163"/>
    <w:rsid w:val="005A2655"/>
    <w:rsid w:val="005A270F"/>
    <w:rsid w:val="005A66AF"/>
    <w:rsid w:val="005A6E21"/>
    <w:rsid w:val="005B03EB"/>
    <w:rsid w:val="005B0947"/>
    <w:rsid w:val="005B12FF"/>
    <w:rsid w:val="005B1995"/>
    <w:rsid w:val="005B234D"/>
    <w:rsid w:val="005B2FFC"/>
    <w:rsid w:val="005B47BC"/>
    <w:rsid w:val="005B47CE"/>
    <w:rsid w:val="005B484B"/>
    <w:rsid w:val="005B579E"/>
    <w:rsid w:val="005B5C18"/>
    <w:rsid w:val="005B71E4"/>
    <w:rsid w:val="005B7C43"/>
    <w:rsid w:val="005B7F2D"/>
    <w:rsid w:val="005C354E"/>
    <w:rsid w:val="005C3A48"/>
    <w:rsid w:val="005C3D44"/>
    <w:rsid w:val="005C3DD3"/>
    <w:rsid w:val="005C4DDF"/>
    <w:rsid w:val="005C5EFA"/>
    <w:rsid w:val="005C6575"/>
    <w:rsid w:val="005C6734"/>
    <w:rsid w:val="005C68DD"/>
    <w:rsid w:val="005C6E07"/>
    <w:rsid w:val="005C7F98"/>
    <w:rsid w:val="005D1FD4"/>
    <w:rsid w:val="005D26D4"/>
    <w:rsid w:val="005D29A2"/>
    <w:rsid w:val="005D2C25"/>
    <w:rsid w:val="005D3E8E"/>
    <w:rsid w:val="005D433D"/>
    <w:rsid w:val="005D4633"/>
    <w:rsid w:val="005D4E76"/>
    <w:rsid w:val="005D675C"/>
    <w:rsid w:val="005D71D2"/>
    <w:rsid w:val="005D7773"/>
    <w:rsid w:val="005D7951"/>
    <w:rsid w:val="005E0F80"/>
    <w:rsid w:val="005E3178"/>
    <w:rsid w:val="005E342B"/>
    <w:rsid w:val="005E3543"/>
    <w:rsid w:val="005E3B98"/>
    <w:rsid w:val="005E3F3D"/>
    <w:rsid w:val="005E4991"/>
    <w:rsid w:val="005E55B2"/>
    <w:rsid w:val="005E61B9"/>
    <w:rsid w:val="005E6323"/>
    <w:rsid w:val="005E6550"/>
    <w:rsid w:val="005E6CF9"/>
    <w:rsid w:val="005E73F4"/>
    <w:rsid w:val="005E75FB"/>
    <w:rsid w:val="005E7B02"/>
    <w:rsid w:val="005F05F1"/>
    <w:rsid w:val="005F31A6"/>
    <w:rsid w:val="005F31BC"/>
    <w:rsid w:val="005F4314"/>
    <w:rsid w:val="005F4526"/>
    <w:rsid w:val="005F7B22"/>
    <w:rsid w:val="005F7DCB"/>
    <w:rsid w:val="00600960"/>
    <w:rsid w:val="006010CD"/>
    <w:rsid w:val="006014A7"/>
    <w:rsid w:val="00603162"/>
    <w:rsid w:val="00605A9A"/>
    <w:rsid w:val="00606362"/>
    <w:rsid w:val="00606B23"/>
    <w:rsid w:val="00607F49"/>
    <w:rsid w:val="00611701"/>
    <w:rsid w:val="00612659"/>
    <w:rsid w:val="0061299A"/>
    <w:rsid w:val="00612D8D"/>
    <w:rsid w:val="00612FC8"/>
    <w:rsid w:val="006133CF"/>
    <w:rsid w:val="0061395B"/>
    <w:rsid w:val="00613F14"/>
    <w:rsid w:val="00614CD6"/>
    <w:rsid w:val="0061563B"/>
    <w:rsid w:val="00615679"/>
    <w:rsid w:val="006164DA"/>
    <w:rsid w:val="0061766D"/>
    <w:rsid w:val="006177A6"/>
    <w:rsid w:val="00617E06"/>
    <w:rsid w:val="00621BE5"/>
    <w:rsid w:val="006230C9"/>
    <w:rsid w:val="0062344E"/>
    <w:rsid w:val="00623878"/>
    <w:rsid w:val="00623AA6"/>
    <w:rsid w:val="006255B8"/>
    <w:rsid w:val="00627FDE"/>
    <w:rsid w:val="00632808"/>
    <w:rsid w:val="0063301E"/>
    <w:rsid w:val="00634146"/>
    <w:rsid w:val="00634708"/>
    <w:rsid w:val="006358B1"/>
    <w:rsid w:val="00635E09"/>
    <w:rsid w:val="00637001"/>
    <w:rsid w:val="00637B6D"/>
    <w:rsid w:val="00640F8F"/>
    <w:rsid w:val="00641429"/>
    <w:rsid w:val="0064227D"/>
    <w:rsid w:val="00642747"/>
    <w:rsid w:val="00642A0C"/>
    <w:rsid w:val="00642A2B"/>
    <w:rsid w:val="00642A52"/>
    <w:rsid w:val="0064391A"/>
    <w:rsid w:val="006445ED"/>
    <w:rsid w:val="00644957"/>
    <w:rsid w:val="006460A4"/>
    <w:rsid w:val="0064650C"/>
    <w:rsid w:val="00646B24"/>
    <w:rsid w:val="0064734E"/>
    <w:rsid w:val="00647F61"/>
    <w:rsid w:val="00647FA1"/>
    <w:rsid w:val="006502D4"/>
    <w:rsid w:val="0065043E"/>
    <w:rsid w:val="00650B7E"/>
    <w:rsid w:val="00651B6E"/>
    <w:rsid w:val="00651FF4"/>
    <w:rsid w:val="00654222"/>
    <w:rsid w:val="00657B1A"/>
    <w:rsid w:val="00660065"/>
    <w:rsid w:val="00660A79"/>
    <w:rsid w:val="00662655"/>
    <w:rsid w:val="006629A6"/>
    <w:rsid w:val="006629C4"/>
    <w:rsid w:val="006632C0"/>
    <w:rsid w:val="00664001"/>
    <w:rsid w:val="00664206"/>
    <w:rsid w:val="006643DF"/>
    <w:rsid w:val="006644C4"/>
    <w:rsid w:val="006644E7"/>
    <w:rsid w:val="006652E4"/>
    <w:rsid w:val="00665D79"/>
    <w:rsid w:val="006661B2"/>
    <w:rsid w:val="006665C2"/>
    <w:rsid w:val="00667F3B"/>
    <w:rsid w:val="00671953"/>
    <w:rsid w:val="00672EF2"/>
    <w:rsid w:val="00673C2A"/>
    <w:rsid w:val="006754F5"/>
    <w:rsid w:val="006759AE"/>
    <w:rsid w:val="00676247"/>
    <w:rsid w:val="0067667E"/>
    <w:rsid w:val="006766D3"/>
    <w:rsid w:val="0067795C"/>
    <w:rsid w:val="0068069D"/>
    <w:rsid w:val="00680769"/>
    <w:rsid w:val="00680E49"/>
    <w:rsid w:val="00680F10"/>
    <w:rsid w:val="00681AA8"/>
    <w:rsid w:val="0068211C"/>
    <w:rsid w:val="00682742"/>
    <w:rsid w:val="0068369F"/>
    <w:rsid w:val="00685120"/>
    <w:rsid w:val="0068514D"/>
    <w:rsid w:val="006856B3"/>
    <w:rsid w:val="00686623"/>
    <w:rsid w:val="00687841"/>
    <w:rsid w:val="0068789E"/>
    <w:rsid w:val="0069085F"/>
    <w:rsid w:val="00691748"/>
    <w:rsid w:val="00691919"/>
    <w:rsid w:val="00692020"/>
    <w:rsid w:val="00692275"/>
    <w:rsid w:val="0069288A"/>
    <w:rsid w:val="006930AE"/>
    <w:rsid w:val="00694792"/>
    <w:rsid w:val="00694B06"/>
    <w:rsid w:val="00695E6C"/>
    <w:rsid w:val="006A03CD"/>
    <w:rsid w:val="006A0A17"/>
    <w:rsid w:val="006A1FA9"/>
    <w:rsid w:val="006A2171"/>
    <w:rsid w:val="006A2BB2"/>
    <w:rsid w:val="006A2D56"/>
    <w:rsid w:val="006A41CE"/>
    <w:rsid w:val="006A41E8"/>
    <w:rsid w:val="006A4474"/>
    <w:rsid w:val="006A4BA7"/>
    <w:rsid w:val="006A5533"/>
    <w:rsid w:val="006A5D77"/>
    <w:rsid w:val="006A5DC1"/>
    <w:rsid w:val="006A6678"/>
    <w:rsid w:val="006A78E3"/>
    <w:rsid w:val="006B3874"/>
    <w:rsid w:val="006B55C1"/>
    <w:rsid w:val="006B57F7"/>
    <w:rsid w:val="006B6F41"/>
    <w:rsid w:val="006B7D1F"/>
    <w:rsid w:val="006C0A4D"/>
    <w:rsid w:val="006C21B4"/>
    <w:rsid w:val="006C26A2"/>
    <w:rsid w:val="006C410F"/>
    <w:rsid w:val="006C442C"/>
    <w:rsid w:val="006C486E"/>
    <w:rsid w:val="006C4EA7"/>
    <w:rsid w:val="006C51CE"/>
    <w:rsid w:val="006C6B46"/>
    <w:rsid w:val="006C753F"/>
    <w:rsid w:val="006C7FA2"/>
    <w:rsid w:val="006D09C0"/>
    <w:rsid w:val="006D0F29"/>
    <w:rsid w:val="006D1C51"/>
    <w:rsid w:val="006D2C21"/>
    <w:rsid w:val="006D372C"/>
    <w:rsid w:val="006D4CAB"/>
    <w:rsid w:val="006D4E3F"/>
    <w:rsid w:val="006D5245"/>
    <w:rsid w:val="006D658E"/>
    <w:rsid w:val="006D67A7"/>
    <w:rsid w:val="006D6826"/>
    <w:rsid w:val="006D6966"/>
    <w:rsid w:val="006D7E07"/>
    <w:rsid w:val="006E04A5"/>
    <w:rsid w:val="006E1895"/>
    <w:rsid w:val="006E1F0C"/>
    <w:rsid w:val="006E3288"/>
    <w:rsid w:val="006E49B3"/>
    <w:rsid w:val="006E4E98"/>
    <w:rsid w:val="006E5117"/>
    <w:rsid w:val="006E59FA"/>
    <w:rsid w:val="006E735D"/>
    <w:rsid w:val="006E73F9"/>
    <w:rsid w:val="006F01D5"/>
    <w:rsid w:val="006F2400"/>
    <w:rsid w:val="006F59B8"/>
    <w:rsid w:val="006F7067"/>
    <w:rsid w:val="006F741A"/>
    <w:rsid w:val="00701AC3"/>
    <w:rsid w:val="00701FEA"/>
    <w:rsid w:val="007044AE"/>
    <w:rsid w:val="007051A8"/>
    <w:rsid w:val="00705571"/>
    <w:rsid w:val="00707E3A"/>
    <w:rsid w:val="00710028"/>
    <w:rsid w:val="0071223D"/>
    <w:rsid w:val="00713260"/>
    <w:rsid w:val="0071449D"/>
    <w:rsid w:val="00714623"/>
    <w:rsid w:val="00714EF7"/>
    <w:rsid w:val="0071519F"/>
    <w:rsid w:val="007152D3"/>
    <w:rsid w:val="00715BC1"/>
    <w:rsid w:val="00716ED9"/>
    <w:rsid w:val="00717023"/>
    <w:rsid w:val="007177BC"/>
    <w:rsid w:val="00717D29"/>
    <w:rsid w:val="00717D81"/>
    <w:rsid w:val="0072001C"/>
    <w:rsid w:val="00724731"/>
    <w:rsid w:val="00725C34"/>
    <w:rsid w:val="007260FF"/>
    <w:rsid w:val="00726327"/>
    <w:rsid w:val="00727710"/>
    <w:rsid w:val="007277C1"/>
    <w:rsid w:val="0073092A"/>
    <w:rsid w:val="00731A43"/>
    <w:rsid w:val="00732B05"/>
    <w:rsid w:val="007346F5"/>
    <w:rsid w:val="00734811"/>
    <w:rsid w:val="0073624E"/>
    <w:rsid w:val="0073669C"/>
    <w:rsid w:val="00736B6F"/>
    <w:rsid w:val="0073789B"/>
    <w:rsid w:val="007409C8"/>
    <w:rsid w:val="0074187A"/>
    <w:rsid w:val="00741AC3"/>
    <w:rsid w:val="00742816"/>
    <w:rsid w:val="00742A6F"/>
    <w:rsid w:val="00742EC8"/>
    <w:rsid w:val="00742EE7"/>
    <w:rsid w:val="007434BD"/>
    <w:rsid w:val="00743C1F"/>
    <w:rsid w:val="00745E00"/>
    <w:rsid w:val="00745E54"/>
    <w:rsid w:val="00747D3A"/>
    <w:rsid w:val="00747FAF"/>
    <w:rsid w:val="00751125"/>
    <w:rsid w:val="00752A56"/>
    <w:rsid w:val="00752EEE"/>
    <w:rsid w:val="007540F5"/>
    <w:rsid w:val="00757221"/>
    <w:rsid w:val="00760436"/>
    <w:rsid w:val="00760EC8"/>
    <w:rsid w:val="007618D4"/>
    <w:rsid w:val="00762419"/>
    <w:rsid w:val="007625E6"/>
    <w:rsid w:val="00763994"/>
    <w:rsid w:val="007658C3"/>
    <w:rsid w:val="00765DDF"/>
    <w:rsid w:val="00766444"/>
    <w:rsid w:val="00766DD4"/>
    <w:rsid w:val="0077089D"/>
    <w:rsid w:val="007711B3"/>
    <w:rsid w:val="00771800"/>
    <w:rsid w:val="0077264E"/>
    <w:rsid w:val="007736B8"/>
    <w:rsid w:val="00773FC8"/>
    <w:rsid w:val="007747C0"/>
    <w:rsid w:val="00776141"/>
    <w:rsid w:val="00777C67"/>
    <w:rsid w:val="00777FBA"/>
    <w:rsid w:val="00780052"/>
    <w:rsid w:val="00780374"/>
    <w:rsid w:val="00780D30"/>
    <w:rsid w:val="00780DD4"/>
    <w:rsid w:val="00781F84"/>
    <w:rsid w:val="00782873"/>
    <w:rsid w:val="00783D5C"/>
    <w:rsid w:val="00786391"/>
    <w:rsid w:val="0078722E"/>
    <w:rsid w:val="007872F0"/>
    <w:rsid w:val="00790064"/>
    <w:rsid w:val="00792C14"/>
    <w:rsid w:val="007933FF"/>
    <w:rsid w:val="00793537"/>
    <w:rsid w:val="007938A2"/>
    <w:rsid w:val="0079482C"/>
    <w:rsid w:val="00795BAC"/>
    <w:rsid w:val="00797622"/>
    <w:rsid w:val="00797CE1"/>
    <w:rsid w:val="007A045E"/>
    <w:rsid w:val="007A15DA"/>
    <w:rsid w:val="007A1C28"/>
    <w:rsid w:val="007A2B48"/>
    <w:rsid w:val="007A48B1"/>
    <w:rsid w:val="007A5A5B"/>
    <w:rsid w:val="007A6EDD"/>
    <w:rsid w:val="007A7E0F"/>
    <w:rsid w:val="007B0A83"/>
    <w:rsid w:val="007B10D8"/>
    <w:rsid w:val="007B2751"/>
    <w:rsid w:val="007B2E7C"/>
    <w:rsid w:val="007B3096"/>
    <w:rsid w:val="007B33D5"/>
    <w:rsid w:val="007B3CB5"/>
    <w:rsid w:val="007B3D8B"/>
    <w:rsid w:val="007B4BBC"/>
    <w:rsid w:val="007B4FDB"/>
    <w:rsid w:val="007B66D9"/>
    <w:rsid w:val="007B67CE"/>
    <w:rsid w:val="007B6832"/>
    <w:rsid w:val="007B6A5C"/>
    <w:rsid w:val="007C04B8"/>
    <w:rsid w:val="007C2E17"/>
    <w:rsid w:val="007C3448"/>
    <w:rsid w:val="007C36AF"/>
    <w:rsid w:val="007C3B38"/>
    <w:rsid w:val="007C4BA7"/>
    <w:rsid w:val="007C6BE3"/>
    <w:rsid w:val="007C6DC1"/>
    <w:rsid w:val="007C742F"/>
    <w:rsid w:val="007C7600"/>
    <w:rsid w:val="007D0472"/>
    <w:rsid w:val="007D1368"/>
    <w:rsid w:val="007D1E9E"/>
    <w:rsid w:val="007D280C"/>
    <w:rsid w:val="007D2BAF"/>
    <w:rsid w:val="007D2BE6"/>
    <w:rsid w:val="007D6623"/>
    <w:rsid w:val="007D7659"/>
    <w:rsid w:val="007D7761"/>
    <w:rsid w:val="007E0352"/>
    <w:rsid w:val="007E11C3"/>
    <w:rsid w:val="007E215A"/>
    <w:rsid w:val="007E4AF8"/>
    <w:rsid w:val="007E534C"/>
    <w:rsid w:val="007E5387"/>
    <w:rsid w:val="007E66CC"/>
    <w:rsid w:val="007E7C72"/>
    <w:rsid w:val="007F0538"/>
    <w:rsid w:val="007F1AB6"/>
    <w:rsid w:val="007F45FA"/>
    <w:rsid w:val="007F49EC"/>
    <w:rsid w:val="007F5C13"/>
    <w:rsid w:val="00803012"/>
    <w:rsid w:val="008034F3"/>
    <w:rsid w:val="008041B8"/>
    <w:rsid w:val="008047F4"/>
    <w:rsid w:val="00804BB1"/>
    <w:rsid w:val="00805917"/>
    <w:rsid w:val="00806A1D"/>
    <w:rsid w:val="008075E9"/>
    <w:rsid w:val="008076E0"/>
    <w:rsid w:val="00807DEC"/>
    <w:rsid w:val="00811EB7"/>
    <w:rsid w:val="008121A7"/>
    <w:rsid w:val="0081268E"/>
    <w:rsid w:val="008131CC"/>
    <w:rsid w:val="00813447"/>
    <w:rsid w:val="00815123"/>
    <w:rsid w:val="00815AA4"/>
    <w:rsid w:val="008163D7"/>
    <w:rsid w:val="0082050A"/>
    <w:rsid w:val="00821380"/>
    <w:rsid w:val="00821630"/>
    <w:rsid w:val="00821D11"/>
    <w:rsid w:val="008227DB"/>
    <w:rsid w:val="00824331"/>
    <w:rsid w:val="00824DA8"/>
    <w:rsid w:val="00824DCF"/>
    <w:rsid w:val="0082532E"/>
    <w:rsid w:val="00826538"/>
    <w:rsid w:val="00826D27"/>
    <w:rsid w:val="00826E61"/>
    <w:rsid w:val="00827137"/>
    <w:rsid w:val="00831DF0"/>
    <w:rsid w:val="00832D2D"/>
    <w:rsid w:val="00834B35"/>
    <w:rsid w:val="00835069"/>
    <w:rsid w:val="008352E4"/>
    <w:rsid w:val="0083570A"/>
    <w:rsid w:val="00840117"/>
    <w:rsid w:val="0084053B"/>
    <w:rsid w:val="00842125"/>
    <w:rsid w:val="00842672"/>
    <w:rsid w:val="00842D7D"/>
    <w:rsid w:val="00842E7A"/>
    <w:rsid w:val="008438F0"/>
    <w:rsid w:val="00844369"/>
    <w:rsid w:val="00844C2F"/>
    <w:rsid w:val="00845096"/>
    <w:rsid w:val="00845146"/>
    <w:rsid w:val="0084584A"/>
    <w:rsid w:val="00846D94"/>
    <w:rsid w:val="00847045"/>
    <w:rsid w:val="00847420"/>
    <w:rsid w:val="00847C34"/>
    <w:rsid w:val="00850473"/>
    <w:rsid w:val="008539B7"/>
    <w:rsid w:val="00853A7F"/>
    <w:rsid w:val="00853D16"/>
    <w:rsid w:val="00853FDA"/>
    <w:rsid w:val="00854B4D"/>
    <w:rsid w:val="00854EE1"/>
    <w:rsid w:val="0085639E"/>
    <w:rsid w:val="00857B67"/>
    <w:rsid w:val="00860C43"/>
    <w:rsid w:val="00860C45"/>
    <w:rsid w:val="00860D8D"/>
    <w:rsid w:val="008618F2"/>
    <w:rsid w:val="008618F7"/>
    <w:rsid w:val="008629CB"/>
    <w:rsid w:val="00863852"/>
    <w:rsid w:val="00863E50"/>
    <w:rsid w:val="008666FC"/>
    <w:rsid w:val="008676A4"/>
    <w:rsid w:val="00867DAA"/>
    <w:rsid w:val="0087131F"/>
    <w:rsid w:val="008730D0"/>
    <w:rsid w:val="00874047"/>
    <w:rsid w:val="0087529A"/>
    <w:rsid w:val="00876197"/>
    <w:rsid w:val="008764A1"/>
    <w:rsid w:val="008768FE"/>
    <w:rsid w:val="008771FA"/>
    <w:rsid w:val="008778F9"/>
    <w:rsid w:val="00881849"/>
    <w:rsid w:val="00883082"/>
    <w:rsid w:val="008856DF"/>
    <w:rsid w:val="00887B40"/>
    <w:rsid w:val="008903B9"/>
    <w:rsid w:val="0089295E"/>
    <w:rsid w:val="00894068"/>
    <w:rsid w:val="00895E14"/>
    <w:rsid w:val="00896D5E"/>
    <w:rsid w:val="00897820"/>
    <w:rsid w:val="008A0A10"/>
    <w:rsid w:val="008A13DB"/>
    <w:rsid w:val="008A1B33"/>
    <w:rsid w:val="008A2FC5"/>
    <w:rsid w:val="008A397A"/>
    <w:rsid w:val="008A3E8F"/>
    <w:rsid w:val="008A4A62"/>
    <w:rsid w:val="008A61DD"/>
    <w:rsid w:val="008A6380"/>
    <w:rsid w:val="008A65D5"/>
    <w:rsid w:val="008A704D"/>
    <w:rsid w:val="008A7476"/>
    <w:rsid w:val="008B09EF"/>
    <w:rsid w:val="008B368A"/>
    <w:rsid w:val="008B477C"/>
    <w:rsid w:val="008B4C1C"/>
    <w:rsid w:val="008C0784"/>
    <w:rsid w:val="008C2DFA"/>
    <w:rsid w:val="008C33CC"/>
    <w:rsid w:val="008C3829"/>
    <w:rsid w:val="008C3E06"/>
    <w:rsid w:val="008C4929"/>
    <w:rsid w:val="008C6E53"/>
    <w:rsid w:val="008D1178"/>
    <w:rsid w:val="008D275E"/>
    <w:rsid w:val="008D31A5"/>
    <w:rsid w:val="008D54EB"/>
    <w:rsid w:val="008D60C4"/>
    <w:rsid w:val="008D66CE"/>
    <w:rsid w:val="008D6DB7"/>
    <w:rsid w:val="008E02AB"/>
    <w:rsid w:val="008E0828"/>
    <w:rsid w:val="008E0BD3"/>
    <w:rsid w:val="008E162A"/>
    <w:rsid w:val="008E36F9"/>
    <w:rsid w:val="008E435B"/>
    <w:rsid w:val="008E5C81"/>
    <w:rsid w:val="008E6C80"/>
    <w:rsid w:val="008F02BE"/>
    <w:rsid w:val="008F13FE"/>
    <w:rsid w:val="008F17A7"/>
    <w:rsid w:val="008F1AAE"/>
    <w:rsid w:val="008F1EB6"/>
    <w:rsid w:val="008F2773"/>
    <w:rsid w:val="008F3CAF"/>
    <w:rsid w:val="008F3D8A"/>
    <w:rsid w:val="008F4523"/>
    <w:rsid w:val="008F485D"/>
    <w:rsid w:val="008F4A70"/>
    <w:rsid w:val="008F5BF6"/>
    <w:rsid w:val="008F5F59"/>
    <w:rsid w:val="008F69E6"/>
    <w:rsid w:val="008F69F2"/>
    <w:rsid w:val="008F6AE6"/>
    <w:rsid w:val="008F6F2C"/>
    <w:rsid w:val="008F7E4C"/>
    <w:rsid w:val="00900318"/>
    <w:rsid w:val="00900AF4"/>
    <w:rsid w:val="00902F74"/>
    <w:rsid w:val="00903F18"/>
    <w:rsid w:val="00905135"/>
    <w:rsid w:val="009054F5"/>
    <w:rsid w:val="00905C98"/>
    <w:rsid w:val="00906B77"/>
    <w:rsid w:val="00910556"/>
    <w:rsid w:val="00911021"/>
    <w:rsid w:val="00911967"/>
    <w:rsid w:val="00912446"/>
    <w:rsid w:val="00912628"/>
    <w:rsid w:val="00912680"/>
    <w:rsid w:val="00912687"/>
    <w:rsid w:val="0091415F"/>
    <w:rsid w:val="00914661"/>
    <w:rsid w:val="00915A89"/>
    <w:rsid w:val="00917052"/>
    <w:rsid w:val="009214D8"/>
    <w:rsid w:val="00925095"/>
    <w:rsid w:val="0092594E"/>
    <w:rsid w:val="00925BE3"/>
    <w:rsid w:val="00926A5E"/>
    <w:rsid w:val="00926B04"/>
    <w:rsid w:val="00926C0C"/>
    <w:rsid w:val="00926CEA"/>
    <w:rsid w:val="00930ED8"/>
    <w:rsid w:val="00931286"/>
    <w:rsid w:val="009318B3"/>
    <w:rsid w:val="00932050"/>
    <w:rsid w:val="00932342"/>
    <w:rsid w:val="00933B8A"/>
    <w:rsid w:val="00935357"/>
    <w:rsid w:val="009372DD"/>
    <w:rsid w:val="00941C87"/>
    <w:rsid w:val="00943855"/>
    <w:rsid w:val="00944D75"/>
    <w:rsid w:val="00945133"/>
    <w:rsid w:val="00945929"/>
    <w:rsid w:val="00946AF8"/>
    <w:rsid w:val="00946D0F"/>
    <w:rsid w:val="00946D96"/>
    <w:rsid w:val="0094712B"/>
    <w:rsid w:val="00947BB9"/>
    <w:rsid w:val="009537C8"/>
    <w:rsid w:val="00954A36"/>
    <w:rsid w:val="00955C37"/>
    <w:rsid w:val="00956783"/>
    <w:rsid w:val="0095756B"/>
    <w:rsid w:val="00960022"/>
    <w:rsid w:val="009601E4"/>
    <w:rsid w:val="0096075C"/>
    <w:rsid w:val="009619FA"/>
    <w:rsid w:val="0096309A"/>
    <w:rsid w:val="009634FA"/>
    <w:rsid w:val="00964FC2"/>
    <w:rsid w:val="00970AE3"/>
    <w:rsid w:val="00973114"/>
    <w:rsid w:val="009737AF"/>
    <w:rsid w:val="00974503"/>
    <w:rsid w:val="00974C02"/>
    <w:rsid w:val="009753A6"/>
    <w:rsid w:val="00980208"/>
    <w:rsid w:val="00981493"/>
    <w:rsid w:val="00981755"/>
    <w:rsid w:val="00981D6C"/>
    <w:rsid w:val="00982457"/>
    <w:rsid w:val="0098379E"/>
    <w:rsid w:val="00983D1F"/>
    <w:rsid w:val="00984111"/>
    <w:rsid w:val="00984857"/>
    <w:rsid w:val="009852CF"/>
    <w:rsid w:val="00986EC5"/>
    <w:rsid w:val="00987113"/>
    <w:rsid w:val="009877EC"/>
    <w:rsid w:val="00987F84"/>
    <w:rsid w:val="00991C3F"/>
    <w:rsid w:val="00992FDB"/>
    <w:rsid w:val="009938C9"/>
    <w:rsid w:val="00993D84"/>
    <w:rsid w:val="00995B2A"/>
    <w:rsid w:val="0099691A"/>
    <w:rsid w:val="00996CFB"/>
    <w:rsid w:val="0099700C"/>
    <w:rsid w:val="009A1C69"/>
    <w:rsid w:val="009A2B8E"/>
    <w:rsid w:val="009A377F"/>
    <w:rsid w:val="009A3AC7"/>
    <w:rsid w:val="009A3FAE"/>
    <w:rsid w:val="009A44DE"/>
    <w:rsid w:val="009A4633"/>
    <w:rsid w:val="009A4675"/>
    <w:rsid w:val="009A4C93"/>
    <w:rsid w:val="009A6013"/>
    <w:rsid w:val="009B0A17"/>
    <w:rsid w:val="009B185E"/>
    <w:rsid w:val="009B2AF9"/>
    <w:rsid w:val="009B2D0D"/>
    <w:rsid w:val="009B33C5"/>
    <w:rsid w:val="009B3E10"/>
    <w:rsid w:val="009B44A1"/>
    <w:rsid w:val="009B5103"/>
    <w:rsid w:val="009B6B57"/>
    <w:rsid w:val="009B6FAA"/>
    <w:rsid w:val="009B7960"/>
    <w:rsid w:val="009C02D9"/>
    <w:rsid w:val="009C06F8"/>
    <w:rsid w:val="009C135D"/>
    <w:rsid w:val="009C27B0"/>
    <w:rsid w:val="009C2A60"/>
    <w:rsid w:val="009C314B"/>
    <w:rsid w:val="009C3270"/>
    <w:rsid w:val="009C45B4"/>
    <w:rsid w:val="009C6592"/>
    <w:rsid w:val="009C6874"/>
    <w:rsid w:val="009C771C"/>
    <w:rsid w:val="009C7D57"/>
    <w:rsid w:val="009D07EE"/>
    <w:rsid w:val="009D1130"/>
    <w:rsid w:val="009D1199"/>
    <w:rsid w:val="009D1E4C"/>
    <w:rsid w:val="009D255F"/>
    <w:rsid w:val="009D29F4"/>
    <w:rsid w:val="009D3ECA"/>
    <w:rsid w:val="009D4280"/>
    <w:rsid w:val="009D5D3A"/>
    <w:rsid w:val="009D61DC"/>
    <w:rsid w:val="009E0C29"/>
    <w:rsid w:val="009E10D7"/>
    <w:rsid w:val="009E1EC3"/>
    <w:rsid w:val="009E308B"/>
    <w:rsid w:val="009E30EF"/>
    <w:rsid w:val="009E341B"/>
    <w:rsid w:val="009E3AC1"/>
    <w:rsid w:val="009E4BE1"/>
    <w:rsid w:val="009E5057"/>
    <w:rsid w:val="009E5674"/>
    <w:rsid w:val="009E6544"/>
    <w:rsid w:val="009E6CA1"/>
    <w:rsid w:val="009E6E8A"/>
    <w:rsid w:val="009E7BAD"/>
    <w:rsid w:val="009E7D8F"/>
    <w:rsid w:val="009E7DB6"/>
    <w:rsid w:val="009F0BDA"/>
    <w:rsid w:val="009F1335"/>
    <w:rsid w:val="009F1AC5"/>
    <w:rsid w:val="009F1C6A"/>
    <w:rsid w:val="009F1D08"/>
    <w:rsid w:val="009F24FC"/>
    <w:rsid w:val="009F2619"/>
    <w:rsid w:val="009F4DA9"/>
    <w:rsid w:val="009F568E"/>
    <w:rsid w:val="009F5D38"/>
    <w:rsid w:val="009F6387"/>
    <w:rsid w:val="009F65E3"/>
    <w:rsid w:val="00A00C9E"/>
    <w:rsid w:val="00A00D12"/>
    <w:rsid w:val="00A01B67"/>
    <w:rsid w:val="00A0414C"/>
    <w:rsid w:val="00A04D04"/>
    <w:rsid w:val="00A051CF"/>
    <w:rsid w:val="00A05680"/>
    <w:rsid w:val="00A05770"/>
    <w:rsid w:val="00A07EB2"/>
    <w:rsid w:val="00A100AE"/>
    <w:rsid w:val="00A11E0E"/>
    <w:rsid w:val="00A12F26"/>
    <w:rsid w:val="00A1402A"/>
    <w:rsid w:val="00A151F7"/>
    <w:rsid w:val="00A15D36"/>
    <w:rsid w:val="00A16474"/>
    <w:rsid w:val="00A16680"/>
    <w:rsid w:val="00A16770"/>
    <w:rsid w:val="00A16EA5"/>
    <w:rsid w:val="00A174D1"/>
    <w:rsid w:val="00A20442"/>
    <w:rsid w:val="00A204DC"/>
    <w:rsid w:val="00A209AD"/>
    <w:rsid w:val="00A20E94"/>
    <w:rsid w:val="00A20FBB"/>
    <w:rsid w:val="00A21779"/>
    <w:rsid w:val="00A21F72"/>
    <w:rsid w:val="00A22BB0"/>
    <w:rsid w:val="00A23678"/>
    <w:rsid w:val="00A2446F"/>
    <w:rsid w:val="00A244CD"/>
    <w:rsid w:val="00A24F5D"/>
    <w:rsid w:val="00A25074"/>
    <w:rsid w:val="00A263E1"/>
    <w:rsid w:val="00A26B74"/>
    <w:rsid w:val="00A277FD"/>
    <w:rsid w:val="00A27D13"/>
    <w:rsid w:val="00A31010"/>
    <w:rsid w:val="00A32E0F"/>
    <w:rsid w:val="00A33A9D"/>
    <w:rsid w:val="00A33B75"/>
    <w:rsid w:val="00A33C0F"/>
    <w:rsid w:val="00A33F1B"/>
    <w:rsid w:val="00A3447C"/>
    <w:rsid w:val="00A3595F"/>
    <w:rsid w:val="00A36895"/>
    <w:rsid w:val="00A37833"/>
    <w:rsid w:val="00A4014B"/>
    <w:rsid w:val="00A421FC"/>
    <w:rsid w:val="00A43CE4"/>
    <w:rsid w:val="00A43D71"/>
    <w:rsid w:val="00A44200"/>
    <w:rsid w:val="00A44739"/>
    <w:rsid w:val="00A45BE0"/>
    <w:rsid w:val="00A467EF"/>
    <w:rsid w:val="00A46A08"/>
    <w:rsid w:val="00A4722D"/>
    <w:rsid w:val="00A50AA7"/>
    <w:rsid w:val="00A50CC3"/>
    <w:rsid w:val="00A50FA1"/>
    <w:rsid w:val="00A520AF"/>
    <w:rsid w:val="00A5239B"/>
    <w:rsid w:val="00A540C2"/>
    <w:rsid w:val="00A55191"/>
    <w:rsid w:val="00A558D6"/>
    <w:rsid w:val="00A56677"/>
    <w:rsid w:val="00A60429"/>
    <w:rsid w:val="00A617BF"/>
    <w:rsid w:val="00A6194D"/>
    <w:rsid w:val="00A62887"/>
    <w:rsid w:val="00A628C7"/>
    <w:rsid w:val="00A653BE"/>
    <w:rsid w:val="00A65D29"/>
    <w:rsid w:val="00A668D6"/>
    <w:rsid w:val="00A70047"/>
    <w:rsid w:val="00A7077A"/>
    <w:rsid w:val="00A71306"/>
    <w:rsid w:val="00A72A5A"/>
    <w:rsid w:val="00A73062"/>
    <w:rsid w:val="00A733FA"/>
    <w:rsid w:val="00A73EB3"/>
    <w:rsid w:val="00A74835"/>
    <w:rsid w:val="00A74D1E"/>
    <w:rsid w:val="00A74EE8"/>
    <w:rsid w:val="00A7596F"/>
    <w:rsid w:val="00A75C8B"/>
    <w:rsid w:val="00A75CED"/>
    <w:rsid w:val="00A76758"/>
    <w:rsid w:val="00A8088B"/>
    <w:rsid w:val="00A80E6F"/>
    <w:rsid w:val="00A81DE3"/>
    <w:rsid w:val="00A82266"/>
    <w:rsid w:val="00A8247B"/>
    <w:rsid w:val="00A83CC8"/>
    <w:rsid w:val="00A84100"/>
    <w:rsid w:val="00A84D8F"/>
    <w:rsid w:val="00A84DD7"/>
    <w:rsid w:val="00A86098"/>
    <w:rsid w:val="00A865A8"/>
    <w:rsid w:val="00A90F4B"/>
    <w:rsid w:val="00A91A65"/>
    <w:rsid w:val="00A93F66"/>
    <w:rsid w:val="00A94487"/>
    <w:rsid w:val="00A95998"/>
    <w:rsid w:val="00A95BC0"/>
    <w:rsid w:val="00A96FC7"/>
    <w:rsid w:val="00A97952"/>
    <w:rsid w:val="00AA127E"/>
    <w:rsid w:val="00AA2853"/>
    <w:rsid w:val="00AA3218"/>
    <w:rsid w:val="00AA4125"/>
    <w:rsid w:val="00AA4878"/>
    <w:rsid w:val="00AA6031"/>
    <w:rsid w:val="00AA6BB3"/>
    <w:rsid w:val="00AA735E"/>
    <w:rsid w:val="00AA783C"/>
    <w:rsid w:val="00AB1693"/>
    <w:rsid w:val="00AB1FA1"/>
    <w:rsid w:val="00AB20BE"/>
    <w:rsid w:val="00AB29B7"/>
    <w:rsid w:val="00AB37A3"/>
    <w:rsid w:val="00AB4150"/>
    <w:rsid w:val="00AB567C"/>
    <w:rsid w:val="00AB571F"/>
    <w:rsid w:val="00AC1100"/>
    <w:rsid w:val="00AC13EE"/>
    <w:rsid w:val="00AC1860"/>
    <w:rsid w:val="00AC1D54"/>
    <w:rsid w:val="00AC347D"/>
    <w:rsid w:val="00AC3CA5"/>
    <w:rsid w:val="00AC6E04"/>
    <w:rsid w:val="00AC7D37"/>
    <w:rsid w:val="00AC7EDE"/>
    <w:rsid w:val="00AD0FCF"/>
    <w:rsid w:val="00AD0FD3"/>
    <w:rsid w:val="00AD1261"/>
    <w:rsid w:val="00AD1E9F"/>
    <w:rsid w:val="00AD3383"/>
    <w:rsid w:val="00AD45DE"/>
    <w:rsid w:val="00AD5EAF"/>
    <w:rsid w:val="00AD63AC"/>
    <w:rsid w:val="00AD6486"/>
    <w:rsid w:val="00AD72F5"/>
    <w:rsid w:val="00AD78A6"/>
    <w:rsid w:val="00AE07A8"/>
    <w:rsid w:val="00AE07DB"/>
    <w:rsid w:val="00AE106F"/>
    <w:rsid w:val="00AE1696"/>
    <w:rsid w:val="00AE2099"/>
    <w:rsid w:val="00AE20B1"/>
    <w:rsid w:val="00AE2800"/>
    <w:rsid w:val="00AE40A3"/>
    <w:rsid w:val="00AE587A"/>
    <w:rsid w:val="00AE5FC7"/>
    <w:rsid w:val="00AE616C"/>
    <w:rsid w:val="00AE65D5"/>
    <w:rsid w:val="00AE6711"/>
    <w:rsid w:val="00AE6AC5"/>
    <w:rsid w:val="00AE7F09"/>
    <w:rsid w:val="00AF03E5"/>
    <w:rsid w:val="00AF0408"/>
    <w:rsid w:val="00AF170C"/>
    <w:rsid w:val="00AF1C98"/>
    <w:rsid w:val="00AF44B0"/>
    <w:rsid w:val="00AF4C4A"/>
    <w:rsid w:val="00AF6E72"/>
    <w:rsid w:val="00B0039E"/>
    <w:rsid w:val="00B0127F"/>
    <w:rsid w:val="00B020EB"/>
    <w:rsid w:val="00B03A61"/>
    <w:rsid w:val="00B03C52"/>
    <w:rsid w:val="00B03EAA"/>
    <w:rsid w:val="00B0495B"/>
    <w:rsid w:val="00B05297"/>
    <w:rsid w:val="00B10E3E"/>
    <w:rsid w:val="00B10FF8"/>
    <w:rsid w:val="00B11FC7"/>
    <w:rsid w:val="00B15101"/>
    <w:rsid w:val="00B1557F"/>
    <w:rsid w:val="00B155FA"/>
    <w:rsid w:val="00B158C4"/>
    <w:rsid w:val="00B16C03"/>
    <w:rsid w:val="00B173E3"/>
    <w:rsid w:val="00B17665"/>
    <w:rsid w:val="00B17972"/>
    <w:rsid w:val="00B17C7D"/>
    <w:rsid w:val="00B17E6B"/>
    <w:rsid w:val="00B204A9"/>
    <w:rsid w:val="00B2135F"/>
    <w:rsid w:val="00B219B2"/>
    <w:rsid w:val="00B22214"/>
    <w:rsid w:val="00B23121"/>
    <w:rsid w:val="00B24294"/>
    <w:rsid w:val="00B24536"/>
    <w:rsid w:val="00B2553E"/>
    <w:rsid w:val="00B255A6"/>
    <w:rsid w:val="00B25ACD"/>
    <w:rsid w:val="00B25BDD"/>
    <w:rsid w:val="00B26D15"/>
    <w:rsid w:val="00B26E42"/>
    <w:rsid w:val="00B270CA"/>
    <w:rsid w:val="00B2757C"/>
    <w:rsid w:val="00B27742"/>
    <w:rsid w:val="00B30088"/>
    <w:rsid w:val="00B3072E"/>
    <w:rsid w:val="00B30A25"/>
    <w:rsid w:val="00B31046"/>
    <w:rsid w:val="00B31631"/>
    <w:rsid w:val="00B31A1A"/>
    <w:rsid w:val="00B33E58"/>
    <w:rsid w:val="00B33F8F"/>
    <w:rsid w:val="00B34407"/>
    <w:rsid w:val="00B347EB"/>
    <w:rsid w:val="00B36EC9"/>
    <w:rsid w:val="00B3714F"/>
    <w:rsid w:val="00B37399"/>
    <w:rsid w:val="00B373C0"/>
    <w:rsid w:val="00B4010C"/>
    <w:rsid w:val="00B40426"/>
    <w:rsid w:val="00B40B45"/>
    <w:rsid w:val="00B41473"/>
    <w:rsid w:val="00B41564"/>
    <w:rsid w:val="00B41AD4"/>
    <w:rsid w:val="00B4228C"/>
    <w:rsid w:val="00B46970"/>
    <w:rsid w:val="00B46EFF"/>
    <w:rsid w:val="00B50A58"/>
    <w:rsid w:val="00B50D31"/>
    <w:rsid w:val="00B51115"/>
    <w:rsid w:val="00B53B47"/>
    <w:rsid w:val="00B55D5C"/>
    <w:rsid w:val="00B56DAA"/>
    <w:rsid w:val="00B6028E"/>
    <w:rsid w:val="00B60F29"/>
    <w:rsid w:val="00B6193D"/>
    <w:rsid w:val="00B627AE"/>
    <w:rsid w:val="00B63C6B"/>
    <w:rsid w:val="00B6419A"/>
    <w:rsid w:val="00B643A0"/>
    <w:rsid w:val="00B649CF"/>
    <w:rsid w:val="00B64AEF"/>
    <w:rsid w:val="00B64D75"/>
    <w:rsid w:val="00B64FB8"/>
    <w:rsid w:val="00B66140"/>
    <w:rsid w:val="00B66E1C"/>
    <w:rsid w:val="00B67067"/>
    <w:rsid w:val="00B67653"/>
    <w:rsid w:val="00B67B91"/>
    <w:rsid w:val="00B704D0"/>
    <w:rsid w:val="00B71BE1"/>
    <w:rsid w:val="00B725D8"/>
    <w:rsid w:val="00B7321B"/>
    <w:rsid w:val="00B734FD"/>
    <w:rsid w:val="00B74C3A"/>
    <w:rsid w:val="00B74C4A"/>
    <w:rsid w:val="00B80310"/>
    <w:rsid w:val="00B807D2"/>
    <w:rsid w:val="00B809A2"/>
    <w:rsid w:val="00B82165"/>
    <w:rsid w:val="00B83537"/>
    <w:rsid w:val="00B835E4"/>
    <w:rsid w:val="00B83E53"/>
    <w:rsid w:val="00B842F4"/>
    <w:rsid w:val="00B850DA"/>
    <w:rsid w:val="00B851AE"/>
    <w:rsid w:val="00B871DE"/>
    <w:rsid w:val="00B91BAA"/>
    <w:rsid w:val="00B91C3B"/>
    <w:rsid w:val="00B91C65"/>
    <w:rsid w:val="00B94A7E"/>
    <w:rsid w:val="00B951DA"/>
    <w:rsid w:val="00B95C5D"/>
    <w:rsid w:val="00B96208"/>
    <w:rsid w:val="00B976A2"/>
    <w:rsid w:val="00BA0838"/>
    <w:rsid w:val="00BA118C"/>
    <w:rsid w:val="00BA14D3"/>
    <w:rsid w:val="00BA1D6B"/>
    <w:rsid w:val="00BA22B5"/>
    <w:rsid w:val="00BA2462"/>
    <w:rsid w:val="00BA249B"/>
    <w:rsid w:val="00BA24D1"/>
    <w:rsid w:val="00BA49B3"/>
    <w:rsid w:val="00BA4B83"/>
    <w:rsid w:val="00BA577F"/>
    <w:rsid w:val="00BA767D"/>
    <w:rsid w:val="00BA79F3"/>
    <w:rsid w:val="00BA7D4E"/>
    <w:rsid w:val="00BA7E90"/>
    <w:rsid w:val="00BB0E34"/>
    <w:rsid w:val="00BB1C64"/>
    <w:rsid w:val="00BB51DE"/>
    <w:rsid w:val="00BB680C"/>
    <w:rsid w:val="00BB7767"/>
    <w:rsid w:val="00BC0BF6"/>
    <w:rsid w:val="00BC244E"/>
    <w:rsid w:val="00BC2767"/>
    <w:rsid w:val="00BC285C"/>
    <w:rsid w:val="00BC2CF0"/>
    <w:rsid w:val="00BC3AF5"/>
    <w:rsid w:val="00BC7EFD"/>
    <w:rsid w:val="00BD05D2"/>
    <w:rsid w:val="00BD07A9"/>
    <w:rsid w:val="00BD1AD5"/>
    <w:rsid w:val="00BD1C42"/>
    <w:rsid w:val="00BD1DFA"/>
    <w:rsid w:val="00BD205C"/>
    <w:rsid w:val="00BD4A1F"/>
    <w:rsid w:val="00BD4DBE"/>
    <w:rsid w:val="00BD6504"/>
    <w:rsid w:val="00BD68DB"/>
    <w:rsid w:val="00BD7111"/>
    <w:rsid w:val="00BD74E1"/>
    <w:rsid w:val="00BE08ED"/>
    <w:rsid w:val="00BE15A1"/>
    <w:rsid w:val="00BE1607"/>
    <w:rsid w:val="00BE2025"/>
    <w:rsid w:val="00BE2E89"/>
    <w:rsid w:val="00BE2FFD"/>
    <w:rsid w:val="00BE30AE"/>
    <w:rsid w:val="00BE31B0"/>
    <w:rsid w:val="00BE3774"/>
    <w:rsid w:val="00BE4202"/>
    <w:rsid w:val="00BE72D1"/>
    <w:rsid w:val="00BE7391"/>
    <w:rsid w:val="00BF0C8A"/>
    <w:rsid w:val="00BF15B9"/>
    <w:rsid w:val="00BF25AE"/>
    <w:rsid w:val="00BF3400"/>
    <w:rsid w:val="00BF389B"/>
    <w:rsid w:val="00BF3A93"/>
    <w:rsid w:val="00BF4813"/>
    <w:rsid w:val="00BF4B61"/>
    <w:rsid w:val="00BF5849"/>
    <w:rsid w:val="00BF640D"/>
    <w:rsid w:val="00BF6590"/>
    <w:rsid w:val="00BF68E1"/>
    <w:rsid w:val="00C029A5"/>
    <w:rsid w:val="00C0341D"/>
    <w:rsid w:val="00C0783B"/>
    <w:rsid w:val="00C1042D"/>
    <w:rsid w:val="00C11917"/>
    <w:rsid w:val="00C121D9"/>
    <w:rsid w:val="00C14308"/>
    <w:rsid w:val="00C1580A"/>
    <w:rsid w:val="00C1592F"/>
    <w:rsid w:val="00C16642"/>
    <w:rsid w:val="00C166D5"/>
    <w:rsid w:val="00C171BE"/>
    <w:rsid w:val="00C17E43"/>
    <w:rsid w:val="00C20C30"/>
    <w:rsid w:val="00C21024"/>
    <w:rsid w:val="00C214FE"/>
    <w:rsid w:val="00C22E12"/>
    <w:rsid w:val="00C23299"/>
    <w:rsid w:val="00C234A5"/>
    <w:rsid w:val="00C2353B"/>
    <w:rsid w:val="00C240BB"/>
    <w:rsid w:val="00C2483A"/>
    <w:rsid w:val="00C2516F"/>
    <w:rsid w:val="00C25271"/>
    <w:rsid w:val="00C26C77"/>
    <w:rsid w:val="00C26E5D"/>
    <w:rsid w:val="00C324D6"/>
    <w:rsid w:val="00C33D5E"/>
    <w:rsid w:val="00C34E7C"/>
    <w:rsid w:val="00C36788"/>
    <w:rsid w:val="00C36E39"/>
    <w:rsid w:val="00C37F92"/>
    <w:rsid w:val="00C433D4"/>
    <w:rsid w:val="00C43B73"/>
    <w:rsid w:val="00C43E4E"/>
    <w:rsid w:val="00C447EE"/>
    <w:rsid w:val="00C469F3"/>
    <w:rsid w:val="00C52415"/>
    <w:rsid w:val="00C524BE"/>
    <w:rsid w:val="00C52F82"/>
    <w:rsid w:val="00C52FCD"/>
    <w:rsid w:val="00C54A0F"/>
    <w:rsid w:val="00C5546F"/>
    <w:rsid w:val="00C55ACB"/>
    <w:rsid w:val="00C56377"/>
    <w:rsid w:val="00C56446"/>
    <w:rsid w:val="00C57062"/>
    <w:rsid w:val="00C61E27"/>
    <w:rsid w:val="00C633F2"/>
    <w:rsid w:val="00C659BF"/>
    <w:rsid w:val="00C65E63"/>
    <w:rsid w:val="00C671DA"/>
    <w:rsid w:val="00C67DA3"/>
    <w:rsid w:val="00C70FEC"/>
    <w:rsid w:val="00C73C54"/>
    <w:rsid w:val="00C7411C"/>
    <w:rsid w:val="00C747B1"/>
    <w:rsid w:val="00C766E3"/>
    <w:rsid w:val="00C76914"/>
    <w:rsid w:val="00C77F54"/>
    <w:rsid w:val="00C80B2F"/>
    <w:rsid w:val="00C81A96"/>
    <w:rsid w:val="00C81FE8"/>
    <w:rsid w:val="00C82E46"/>
    <w:rsid w:val="00C833E1"/>
    <w:rsid w:val="00C8382C"/>
    <w:rsid w:val="00C841C3"/>
    <w:rsid w:val="00C84B6A"/>
    <w:rsid w:val="00C850FC"/>
    <w:rsid w:val="00C854DD"/>
    <w:rsid w:val="00C8566C"/>
    <w:rsid w:val="00C85C06"/>
    <w:rsid w:val="00C8734B"/>
    <w:rsid w:val="00C87811"/>
    <w:rsid w:val="00C9050A"/>
    <w:rsid w:val="00C90B75"/>
    <w:rsid w:val="00C91895"/>
    <w:rsid w:val="00C92700"/>
    <w:rsid w:val="00C932F9"/>
    <w:rsid w:val="00C93A47"/>
    <w:rsid w:val="00C94B10"/>
    <w:rsid w:val="00C94BB8"/>
    <w:rsid w:val="00C9555A"/>
    <w:rsid w:val="00C97645"/>
    <w:rsid w:val="00C97922"/>
    <w:rsid w:val="00CA0DB4"/>
    <w:rsid w:val="00CA2AD6"/>
    <w:rsid w:val="00CA2B83"/>
    <w:rsid w:val="00CA3B17"/>
    <w:rsid w:val="00CA3D2C"/>
    <w:rsid w:val="00CA421B"/>
    <w:rsid w:val="00CA464B"/>
    <w:rsid w:val="00CA535A"/>
    <w:rsid w:val="00CA7FE4"/>
    <w:rsid w:val="00CB067B"/>
    <w:rsid w:val="00CB07FF"/>
    <w:rsid w:val="00CB0A17"/>
    <w:rsid w:val="00CB0C23"/>
    <w:rsid w:val="00CB19FA"/>
    <w:rsid w:val="00CB1A9B"/>
    <w:rsid w:val="00CB1DC4"/>
    <w:rsid w:val="00CB251D"/>
    <w:rsid w:val="00CB2B91"/>
    <w:rsid w:val="00CB3930"/>
    <w:rsid w:val="00CB3AD1"/>
    <w:rsid w:val="00CB6951"/>
    <w:rsid w:val="00CB6F21"/>
    <w:rsid w:val="00CC1394"/>
    <w:rsid w:val="00CC257D"/>
    <w:rsid w:val="00CC2789"/>
    <w:rsid w:val="00CC2C53"/>
    <w:rsid w:val="00CC3820"/>
    <w:rsid w:val="00CC48C7"/>
    <w:rsid w:val="00CC4935"/>
    <w:rsid w:val="00CC4C02"/>
    <w:rsid w:val="00CC4C4F"/>
    <w:rsid w:val="00CC59AA"/>
    <w:rsid w:val="00CC63FF"/>
    <w:rsid w:val="00CC65BF"/>
    <w:rsid w:val="00CD075D"/>
    <w:rsid w:val="00CD114A"/>
    <w:rsid w:val="00CD43B8"/>
    <w:rsid w:val="00CD47F7"/>
    <w:rsid w:val="00CD5478"/>
    <w:rsid w:val="00CD649D"/>
    <w:rsid w:val="00CD7FA0"/>
    <w:rsid w:val="00CE002F"/>
    <w:rsid w:val="00CE191A"/>
    <w:rsid w:val="00CE21D8"/>
    <w:rsid w:val="00CE31AD"/>
    <w:rsid w:val="00CE3211"/>
    <w:rsid w:val="00CE37D7"/>
    <w:rsid w:val="00CE387A"/>
    <w:rsid w:val="00CE532C"/>
    <w:rsid w:val="00CE65C2"/>
    <w:rsid w:val="00CE7519"/>
    <w:rsid w:val="00CE77E2"/>
    <w:rsid w:val="00CF093B"/>
    <w:rsid w:val="00CF0CCB"/>
    <w:rsid w:val="00CF10E0"/>
    <w:rsid w:val="00CF2D1A"/>
    <w:rsid w:val="00CF3CB4"/>
    <w:rsid w:val="00CF40E9"/>
    <w:rsid w:val="00CF43CF"/>
    <w:rsid w:val="00CF52FC"/>
    <w:rsid w:val="00CF581A"/>
    <w:rsid w:val="00CF5832"/>
    <w:rsid w:val="00CF612D"/>
    <w:rsid w:val="00CF7E44"/>
    <w:rsid w:val="00D0108E"/>
    <w:rsid w:val="00D02F5B"/>
    <w:rsid w:val="00D03D43"/>
    <w:rsid w:val="00D059E9"/>
    <w:rsid w:val="00D05DD3"/>
    <w:rsid w:val="00D05EE0"/>
    <w:rsid w:val="00D071C0"/>
    <w:rsid w:val="00D109B5"/>
    <w:rsid w:val="00D10CAC"/>
    <w:rsid w:val="00D143D4"/>
    <w:rsid w:val="00D144CC"/>
    <w:rsid w:val="00D14678"/>
    <w:rsid w:val="00D17AC7"/>
    <w:rsid w:val="00D17C49"/>
    <w:rsid w:val="00D20B5A"/>
    <w:rsid w:val="00D20C45"/>
    <w:rsid w:val="00D216F7"/>
    <w:rsid w:val="00D22CE3"/>
    <w:rsid w:val="00D230FD"/>
    <w:rsid w:val="00D235FD"/>
    <w:rsid w:val="00D23D3E"/>
    <w:rsid w:val="00D269BE"/>
    <w:rsid w:val="00D26AA2"/>
    <w:rsid w:val="00D2700F"/>
    <w:rsid w:val="00D27110"/>
    <w:rsid w:val="00D2724E"/>
    <w:rsid w:val="00D274CC"/>
    <w:rsid w:val="00D30426"/>
    <w:rsid w:val="00D3062F"/>
    <w:rsid w:val="00D317F4"/>
    <w:rsid w:val="00D31A42"/>
    <w:rsid w:val="00D32CF0"/>
    <w:rsid w:val="00D35650"/>
    <w:rsid w:val="00D360CD"/>
    <w:rsid w:val="00D367F8"/>
    <w:rsid w:val="00D36E9E"/>
    <w:rsid w:val="00D40A80"/>
    <w:rsid w:val="00D41B8C"/>
    <w:rsid w:val="00D4259E"/>
    <w:rsid w:val="00D43CD3"/>
    <w:rsid w:val="00D43D02"/>
    <w:rsid w:val="00D44FBB"/>
    <w:rsid w:val="00D45F5D"/>
    <w:rsid w:val="00D4787C"/>
    <w:rsid w:val="00D47FF1"/>
    <w:rsid w:val="00D5007F"/>
    <w:rsid w:val="00D504B2"/>
    <w:rsid w:val="00D50F3C"/>
    <w:rsid w:val="00D51396"/>
    <w:rsid w:val="00D52ABC"/>
    <w:rsid w:val="00D539A6"/>
    <w:rsid w:val="00D56D9C"/>
    <w:rsid w:val="00D570A7"/>
    <w:rsid w:val="00D574A9"/>
    <w:rsid w:val="00D57FE6"/>
    <w:rsid w:val="00D60741"/>
    <w:rsid w:val="00D634E8"/>
    <w:rsid w:val="00D6407E"/>
    <w:rsid w:val="00D647D5"/>
    <w:rsid w:val="00D65206"/>
    <w:rsid w:val="00D667AB"/>
    <w:rsid w:val="00D66E5D"/>
    <w:rsid w:val="00D674F7"/>
    <w:rsid w:val="00D70B2B"/>
    <w:rsid w:val="00D712FD"/>
    <w:rsid w:val="00D71A8A"/>
    <w:rsid w:val="00D72468"/>
    <w:rsid w:val="00D7258D"/>
    <w:rsid w:val="00D72D49"/>
    <w:rsid w:val="00D77116"/>
    <w:rsid w:val="00D7775E"/>
    <w:rsid w:val="00D80911"/>
    <w:rsid w:val="00D80B7C"/>
    <w:rsid w:val="00D80FA8"/>
    <w:rsid w:val="00D810BE"/>
    <w:rsid w:val="00D81A14"/>
    <w:rsid w:val="00D832DD"/>
    <w:rsid w:val="00D84624"/>
    <w:rsid w:val="00D85005"/>
    <w:rsid w:val="00D8659F"/>
    <w:rsid w:val="00D875A8"/>
    <w:rsid w:val="00D9109E"/>
    <w:rsid w:val="00D91B67"/>
    <w:rsid w:val="00D923DF"/>
    <w:rsid w:val="00D94312"/>
    <w:rsid w:val="00D949BF"/>
    <w:rsid w:val="00D955D6"/>
    <w:rsid w:val="00D963B3"/>
    <w:rsid w:val="00D966BA"/>
    <w:rsid w:val="00D968D7"/>
    <w:rsid w:val="00D96DCE"/>
    <w:rsid w:val="00DA04C2"/>
    <w:rsid w:val="00DA072E"/>
    <w:rsid w:val="00DA18AB"/>
    <w:rsid w:val="00DA1E86"/>
    <w:rsid w:val="00DA2741"/>
    <w:rsid w:val="00DA39EE"/>
    <w:rsid w:val="00DA4A1D"/>
    <w:rsid w:val="00DA4DE6"/>
    <w:rsid w:val="00DA7252"/>
    <w:rsid w:val="00DA79EB"/>
    <w:rsid w:val="00DB06B8"/>
    <w:rsid w:val="00DB11D6"/>
    <w:rsid w:val="00DB22F9"/>
    <w:rsid w:val="00DB27C1"/>
    <w:rsid w:val="00DB360B"/>
    <w:rsid w:val="00DB42F4"/>
    <w:rsid w:val="00DB5067"/>
    <w:rsid w:val="00DB5B1F"/>
    <w:rsid w:val="00DB696C"/>
    <w:rsid w:val="00DB7580"/>
    <w:rsid w:val="00DB7A52"/>
    <w:rsid w:val="00DB7E76"/>
    <w:rsid w:val="00DC0932"/>
    <w:rsid w:val="00DC11C0"/>
    <w:rsid w:val="00DC1AEE"/>
    <w:rsid w:val="00DC3466"/>
    <w:rsid w:val="00DC3B57"/>
    <w:rsid w:val="00DC551F"/>
    <w:rsid w:val="00DC5B4F"/>
    <w:rsid w:val="00DC5F97"/>
    <w:rsid w:val="00DC735F"/>
    <w:rsid w:val="00DD0379"/>
    <w:rsid w:val="00DD11CC"/>
    <w:rsid w:val="00DD1377"/>
    <w:rsid w:val="00DD2B3C"/>
    <w:rsid w:val="00DD3303"/>
    <w:rsid w:val="00DD4171"/>
    <w:rsid w:val="00DD469A"/>
    <w:rsid w:val="00DD4F81"/>
    <w:rsid w:val="00DD5654"/>
    <w:rsid w:val="00DD68AF"/>
    <w:rsid w:val="00DE114D"/>
    <w:rsid w:val="00DE1885"/>
    <w:rsid w:val="00DE271C"/>
    <w:rsid w:val="00DE3771"/>
    <w:rsid w:val="00DE395E"/>
    <w:rsid w:val="00DE4697"/>
    <w:rsid w:val="00DE4F77"/>
    <w:rsid w:val="00DE57E5"/>
    <w:rsid w:val="00DE64FA"/>
    <w:rsid w:val="00DE6609"/>
    <w:rsid w:val="00DE68FE"/>
    <w:rsid w:val="00DE76DE"/>
    <w:rsid w:val="00DF05E0"/>
    <w:rsid w:val="00DF0AF7"/>
    <w:rsid w:val="00DF14CE"/>
    <w:rsid w:val="00DF15E6"/>
    <w:rsid w:val="00DF1DF3"/>
    <w:rsid w:val="00DF1F6D"/>
    <w:rsid w:val="00DF3B0E"/>
    <w:rsid w:val="00DF3FA8"/>
    <w:rsid w:val="00DF4C3E"/>
    <w:rsid w:val="00DF5C7B"/>
    <w:rsid w:val="00DF5C8B"/>
    <w:rsid w:val="00DF719E"/>
    <w:rsid w:val="00E00028"/>
    <w:rsid w:val="00E00B05"/>
    <w:rsid w:val="00E00D18"/>
    <w:rsid w:val="00E0286F"/>
    <w:rsid w:val="00E02DCE"/>
    <w:rsid w:val="00E03B77"/>
    <w:rsid w:val="00E03BF3"/>
    <w:rsid w:val="00E050D0"/>
    <w:rsid w:val="00E054DC"/>
    <w:rsid w:val="00E071F0"/>
    <w:rsid w:val="00E07DD8"/>
    <w:rsid w:val="00E12220"/>
    <w:rsid w:val="00E13D33"/>
    <w:rsid w:val="00E13D46"/>
    <w:rsid w:val="00E15326"/>
    <w:rsid w:val="00E15A4A"/>
    <w:rsid w:val="00E174C4"/>
    <w:rsid w:val="00E17C35"/>
    <w:rsid w:val="00E17F9A"/>
    <w:rsid w:val="00E20588"/>
    <w:rsid w:val="00E2076D"/>
    <w:rsid w:val="00E20D16"/>
    <w:rsid w:val="00E215FE"/>
    <w:rsid w:val="00E22A76"/>
    <w:rsid w:val="00E22D90"/>
    <w:rsid w:val="00E243EB"/>
    <w:rsid w:val="00E2557D"/>
    <w:rsid w:val="00E265BC"/>
    <w:rsid w:val="00E2694B"/>
    <w:rsid w:val="00E27451"/>
    <w:rsid w:val="00E30505"/>
    <w:rsid w:val="00E30F5F"/>
    <w:rsid w:val="00E31BC4"/>
    <w:rsid w:val="00E3239B"/>
    <w:rsid w:val="00E324D0"/>
    <w:rsid w:val="00E33C35"/>
    <w:rsid w:val="00E33E2B"/>
    <w:rsid w:val="00E3459C"/>
    <w:rsid w:val="00E364DB"/>
    <w:rsid w:val="00E369B4"/>
    <w:rsid w:val="00E36E3B"/>
    <w:rsid w:val="00E3764F"/>
    <w:rsid w:val="00E377D4"/>
    <w:rsid w:val="00E415EA"/>
    <w:rsid w:val="00E41B53"/>
    <w:rsid w:val="00E43D67"/>
    <w:rsid w:val="00E442C2"/>
    <w:rsid w:val="00E44A25"/>
    <w:rsid w:val="00E45737"/>
    <w:rsid w:val="00E46742"/>
    <w:rsid w:val="00E47BF4"/>
    <w:rsid w:val="00E47F08"/>
    <w:rsid w:val="00E51367"/>
    <w:rsid w:val="00E51822"/>
    <w:rsid w:val="00E52610"/>
    <w:rsid w:val="00E5398C"/>
    <w:rsid w:val="00E54ACC"/>
    <w:rsid w:val="00E54BBE"/>
    <w:rsid w:val="00E55A7B"/>
    <w:rsid w:val="00E579A7"/>
    <w:rsid w:val="00E57ACD"/>
    <w:rsid w:val="00E600D6"/>
    <w:rsid w:val="00E60D37"/>
    <w:rsid w:val="00E61635"/>
    <w:rsid w:val="00E624C8"/>
    <w:rsid w:val="00E62774"/>
    <w:rsid w:val="00E628AA"/>
    <w:rsid w:val="00E6316D"/>
    <w:rsid w:val="00E640C8"/>
    <w:rsid w:val="00E64C93"/>
    <w:rsid w:val="00E65212"/>
    <w:rsid w:val="00E65485"/>
    <w:rsid w:val="00E658AD"/>
    <w:rsid w:val="00E66DFA"/>
    <w:rsid w:val="00E66E67"/>
    <w:rsid w:val="00E67B2B"/>
    <w:rsid w:val="00E71137"/>
    <w:rsid w:val="00E71B4F"/>
    <w:rsid w:val="00E724FD"/>
    <w:rsid w:val="00E73626"/>
    <w:rsid w:val="00E73E1A"/>
    <w:rsid w:val="00E74C89"/>
    <w:rsid w:val="00E74FEB"/>
    <w:rsid w:val="00E75B3B"/>
    <w:rsid w:val="00E7628C"/>
    <w:rsid w:val="00E76B45"/>
    <w:rsid w:val="00E77B0C"/>
    <w:rsid w:val="00E8155D"/>
    <w:rsid w:val="00E81BF0"/>
    <w:rsid w:val="00E8397D"/>
    <w:rsid w:val="00E84196"/>
    <w:rsid w:val="00E85578"/>
    <w:rsid w:val="00E86C1F"/>
    <w:rsid w:val="00E8762F"/>
    <w:rsid w:val="00E878B9"/>
    <w:rsid w:val="00E90156"/>
    <w:rsid w:val="00E903D1"/>
    <w:rsid w:val="00E9076A"/>
    <w:rsid w:val="00E92C4B"/>
    <w:rsid w:val="00E935A9"/>
    <w:rsid w:val="00E935D9"/>
    <w:rsid w:val="00E93AB7"/>
    <w:rsid w:val="00E94C38"/>
    <w:rsid w:val="00E955C4"/>
    <w:rsid w:val="00E96246"/>
    <w:rsid w:val="00E966A6"/>
    <w:rsid w:val="00E9785A"/>
    <w:rsid w:val="00EA14B7"/>
    <w:rsid w:val="00EA16C4"/>
    <w:rsid w:val="00EA1C49"/>
    <w:rsid w:val="00EA3355"/>
    <w:rsid w:val="00EA3597"/>
    <w:rsid w:val="00EA3A19"/>
    <w:rsid w:val="00EA3FC9"/>
    <w:rsid w:val="00EA41C6"/>
    <w:rsid w:val="00EA4F36"/>
    <w:rsid w:val="00EA5B83"/>
    <w:rsid w:val="00EA7DEA"/>
    <w:rsid w:val="00EB02C6"/>
    <w:rsid w:val="00EB173D"/>
    <w:rsid w:val="00EB2294"/>
    <w:rsid w:val="00EB232D"/>
    <w:rsid w:val="00EB4420"/>
    <w:rsid w:val="00EB53FC"/>
    <w:rsid w:val="00EB5739"/>
    <w:rsid w:val="00EB590A"/>
    <w:rsid w:val="00EB6B9A"/>
    <w:rsid w:val="00EB7260"/>
    <w:rsid w:val="00EC0D16"/>
    <w:rsid w:val="00EC0FCA"/>
    <w:rsid w:val="00EC189D"/>
    <w:rsid w:val="00EC21AD"/>
    <w:rsid w:val="00EC290C"/>
    <w:rsid w:val="00EC2B5E"/>
    <w:rsid w:val="00EC3D4E"/>
    <w:rsid w:val="00EC3FFA"/>
    <w:rsid w:val="00EC4416"/>
    <w:rsid w:val="00EC4E48"/>
    <w:rsid w:val="00EC534F"/>
    <w:rsid w:val="00EC5734"/>
    <w:rsid w:val="00EC57D0"/>
    <w:rsid w:val="00EC7A63"/>
    <w:rsid w:val="00EC7B6B"/>
    <w:rsid w:val="00ED17B7"/>
    <w:rsid w:val="00ED26B6"/>
    <w:rsid w:val="00ED323C"/>
    <w:rsid w:val="00ED4FCA"/>
    <w:rsid w:val="00ED51A0"/>
    <w:rsid w:val="00ED6CFB"/>
    <w:rsid w:val="00ED7860"/>
    <w:rsid w:val="00ED7A34"/>
    <w:rsid w:val="00ED7E0E"/>
    <w:rsid w:val="00EE0468"/>
    <w:rsid w:val="00EE2DF5"/>
    <w:rsid w:val="00EE6B55"/>
    <w:rsid w:val="00EE7043"/>
    <w:rsid w:val="00EE760A"/>
    <w:rsid w:val="00EF0577"/>
    <w:rsid w:val="00EF2BB0"/>
    <w:rsid w:val="00EF451A"/>
    <w:rsid w:val="00EF507A"/>
    <w:rsid w:val="00EF53F5"/>
    <w:rsid w:val="00EF72CB"/>
    <w:rsid w:val="00EF7866"/>
    <w:rsid w:val="00EF7D2A"/>
    <w:rsid w:val="00F01378"/>
    <w:rsid w:val="00F027CB"/>
    <w:rsid w:val="00F02BC5"/>
    <w:rsid w:val="00F06105"/>
    <w:rsid w:val="00F06D21"/>
    <w:rsid w:val="00F07CB6"/>
    <w:rsid w:val="00F106A0"/>
    <w:rsid w:val="00F11E85"/>
    <w:rsid w:val="00F12023"/>
    <w:rsid w:val="00F13A3C"/>
    <w:rsid w:val="00F14657"/>
    <w:rsid w:val="00F1470D"/>
    <w:rsid w:val="00F15579"/>
    <w:rsid w:val="00F162DC"/>
    <w:rsid w:val="00F164F7"/>
    <w:rsid w:val="00F16A70"/>
    <w:rsid w:val="00F17390"/>
    <w:rsid w:val="00F1746E"/>
    <w:rsid w:val="00F202E9"/>
    <w:rsid w:val="00F206FC"/>
    <w:rsid w:val="00F223C1"/>
    <w:rsid w:val="00F227EB"/>
    <w:rsid w:val="00F246D5"/>
    <w:rsid w:val="00F261D6"/>
    <w:rsid w:val="00F268B2"/>
    <w:rsid w:val="00F27CB8"/>
    <w:rsid w:val="00F27DFA"/>
    <w:rsid w:val="00F27E15"/>
    <w:rsid w:val="00F32CA9"/>
    <w:rsid w:val="00F331B0"/>
    <w:rsid w:val="00F33EC6"/>
    <w:rsid w:val="00F349E6"/>
    <w:rsid w:val="00F35024"/>
    <w:rsid w:val="00F352BD"/>
    <w:rsid w:val="00F35313"/>
    <w:rsid w:val="00F37192"/>
    <w:rsid w:val="00F379F7"/>
    <w:rsid w:val="00F37A8D"/>
    <w:rsid w:val="00F41A75"/>
    <w:rsid w:val="00F42215"/>
    <w:rsid w:val="00F4244C"/>
    <w:rsid w:val="00F42B59"/>
    <w:rsid w:val="00F43E1F"/>
    <w:rsid w:val="00F44BF6"/>
    <w:rsid w:val="00F44CE9"/>
    <w:rsid w:val="00F46627"/>
    <w:rsid w:val="00F4703D"/>
    <w:rsid w:val="00F5002C"/>
    <w:rsid w:val="00F503C0"/>
    <w:rsid w:val="00F50D8A"/>
    <w:rsid w:val="00F53B3D"/>
    <w:rsid w:val="00F54EEE"/>
    <w:rsid w:val="00F567CF"/>
    <w:rsid w:val="00F569A7"/>
    <w:rsid w:val="00F56E96"/>
    <w:rsid w:val="00F57E0C"/>
    <w:rsid w:val="00F603DD"/>
    <w:rsid w:val="00F60475"/>
    <w:rsid w:val="00F604C2"/>
    <w:rsid w:val="00F60555"/>
    <w:rsid w:val="00F62C03"/>
    <w:rsid w:val="00F6355F"/>
    <w:rsid w:val="00F6395F"/>
    <w:rsid w:val="00F63CEF"/>
    <w:rsid w:val="00F64382"/>
    <w:rsid w:val="00F649D3"/>
    <w:rsid w:val="00F651F7"/>
    <w:rsid w:val="00F66559"/>
    <w:rsid w:val="00F6672A"/>
    <w:rsid w:val="00F66BCD"/>
    <w:rsid w:val="00F70442"/>
    <w:rsid w:val="00F70B9B"/>
    <w:rsid w:val="00F721F1"/>
    <w:rsid w:val="00F73CC9"/>
    <w:rsid w:val="00F73DC4"/>
    <w:rsid w:val="00F73EA4"/>
    <w:rsid w:val="00F7543B"/>
    <w:rsid w:val="00F75527"/>
    <w:rsid w:val="00F757D6"/>
    <w:rsid w:val="00F75F42"/>
    <w:rsid w:val="00F75F52"/>
    <w:rsid w:val="00F7672D"/>
    <w:rsid w:val="00F7675D"/>
    <w:rsid w:val="00F768FC"/>
    <w:rsid w:val="00F770AA"/>
    <w:rsid w:val="00F7790A"/>
    <w:rsid w:val="00F77A61"/>
    <w:rsid w:val="00F81FDE"/>
    <w:rsid w:val="00F83F2A"/>
    <w:rsid w:val="00F847B4"/>
    <w:rsid w:val="00F84BA9"/>
    <w:rsid w:val="00F856C5"/>
    <w:rsid w:val="00F856F3"/>
    <w:rsid w:val="00F85F38"/>
    <w:rsid w:val="00F86074"/>
    <w:rsid w:val="00F86E93"/>
    <w:rsid w:val="00F92985"/>
    <w:rsid w:val="00F92A31"/>
    <w:rsid w:val="00F9592E"/>
    <w:rsid w:val="00F97173"/>
    <w:rsid w:val="00FA0DB4"/>
    <w:rsid w:val="00FA4A03"/>
    <w:rsid w:val="00FA51F8"/>
    <w:rsid w:val="00FA5A36"/>
    <w:rsid w:val="00FA5CB0"/>
    <w:rsid w:val="00FA718E"/>
    <w:rsid w:val="00FA7696"/>
    <w:rsid w:val="00FB01AD"/>
    <w:rsid w:val="00FB10D1"/>
    <w:rsid w:val="00FB1AF9"/>
    <w:rsid w:val="00FB289F"/>
    <w:rsid w:val="00FB2A1E"/>
    <w:rsid w:val="00FB3853"/>
    <w:rsid w:val="00FB63A0"/>
    <w:rsid w:val="00FB7E49"/>
    <w:rsid w:val="00FC00A7"/>
    <w:rsid w:val="00FC1204"/>
    <w:rsid w:val="00FC145C"/>
    <w:rsid w:val="00FC387E"/>
    <w:rsid w:val="00FC4126"/>
    <w:rsid w:val="00FC4A4D"/>
    <w:rsid w:val="00FC5130"/>
    <w:rsid w:val="00FC58EC"/>
    <w:rsid w:val="00FC799D"/>
    <w:rsid w:val="00FC7C46"/>
    <w:rsid w:val="00FD12FA"/>
    <w:rsid w:val="00FD1586"/>
    <w:rsid w:val="00FD3124"/>
    <w:rsid w:val="00FD3B16"/>
    <w:rsid w:val="00FD3B8E"/>
    <w:rsid w:val="00FD45EC"/>
    <w:rsid w:val="00FD4E53"/>
    <w:rsid w:val="00FD5D0F"/>
    <w:rsid w:val="00FD5DAD"/>
    <w:rsid w:val="00FD6F06"/>
    <w:rsid w:val="00FD76CC"/>
    <w:rsid w:val="00FE0601"/>
    <w:rsid w:val="00FE0D8D"/>
    <w:rsid w:val="00FE10DF"/>
    <w:rsid w:val="00FE15D7"/>
    <w:rsid w:val="00FE2907"/>
    <w:rsid w:val="00FE3585"/>
    <w:rsid w:val="00FE4B45"/>
    <w:rsid w:val="00FE7360"/>
    <w:rsid w:val="00FF0775"/>
    <w:rsid w:val="00FF2971"/>
    <w:rsid w:val="00FF2D4D"/>
    <w:rsid w:val="00FF3FDD"/>
    <w:rsid w:val="00FF405E"/>
    <w:rsid w:val="00FF4668"/>
    <w:rsid w:val="00FF4CA8"/>
    <w:rsid w:val="00FF5346"/>
    <w:rsid w:val="00FF5A28"/>
    <w:rsid w:val="00FF5D6B"/>
    <w:rsid w:val="00FF6150"/>
    <w:rsid w:val="00FF7208"/>
    <w:rsid w:val="00FF740F"/>
    <w:rsid w:val="00FF74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2E0F"/>
    <w:rPr>
      <w:sz w:val="24"/>
      <w:szCs w:val="24"/>
    </w:rPr>
  </w:style>
  <w:style w:type="paragraph" w:styleId="Nagwek1">
    <w:name w:val="heading 1"/>
    <w:basedOn w:val="Normalny"/>
    <w:next w:val="Normalny"/>
    <w:autoRedefine/>
    <w:qFormat/>
    <w:rsid w:val="00E44A25"/>
    <w:pPr>
      <w:numPr>
        <w:numId w:val="1"/>
      </w:numPr>
      <w:tabs>
        <w:tab w:val="clear" w:pos="340"/>
        <w:tab w:val="num" w:pos="709"/>
      </w:tabs>
      <w:spacing w:after="60" w:line="276" w:lineRule="auto"/>
      <w:ind w:left="709" w:hanging="709"/>
      <w:jc w:val="both"/>
      <w:outlineLvl w:val="0"/>
    </w:pPr>
    <w:rPr>
      <w:rFonts w:ascii="Verdana" w:hAnsi="Verdana" w:cs="Arial"/>
      <w:b/>
      <w:bCs/>
      <w:kern w:val="16"/>
      <w:sz w:val="20"/>
      <w:szCs w:val="20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autoRedefine/>
    <w:qFormat/>
    <w:rsid w:val="00096933"/>
    <w:pPr>
      <w:keepNext/>
      <w:spacing w:after="60" w:line="276" w:lineRule="auto"/>
      <w:ind w:left="284"/>
      <w:jc w:val="both"/>
      <w:outlineLvl w:val="1"/>
    </w:pPr>
    <w:rPr>
      <w:rFonts w:ascii="Verdana" w:hAnsi="Verdana" w:cs="Arial"/>
      <w:b/>
      <w:bCs/>
      <w:iCs/>
      <w:sz w:val="18"/>
      <w:szCs w:val="18"/>
    </w:rPr>
  </w:style>
  <w:style w:type="paragraph" w:styleId="Nagwek3">
    <w:name w:val="heading 3"/>
    <w:basedOn w:val="Normalny"/>
    <w:next w:val="Normalny"/>
    <w:qFormat/>
    <w:rsid w:val="0022374E"/>
    <w:pPr>
      <w:keepNext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rsid w:val="0022374E"/>
    <w:pPr>
      <w:keepNext/>
      <w:pageBreakBefore/>
      <w:jc w:val="both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link w:val="Nagwek5Znak"/>
    <w:qFormat/>
    <w:rsid w:val="0094712B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4712B"/>
    <w:pPr>
      <w:spacing w:before="240" w:after="60"/>
      <w:outlineLvl w:val="5"/>
    </w:pPr>
    <w:rPr>
      <w:rFonts w:ascii="Calibri" w:eastAsia="Times New Roman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22374E"/>
    <w:pPr>
      <w:keepNext/>
      <w:spacing w:line="280" w:lineRule="exact"/>
      <w:jc w:val="both"/>
      <w:outlineLvl w:val="6"/>
    </w:pPr>
    <w:rPr>
      <w:rFonts w:ascii="Verdana" w:hAnsi="Verdana"/>
      <w:b/>
      <w:color w:val="FF000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link w:val="Nagwek5"/>
    <w:semiHidden/>
    <w:rsid w:val="009471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94712B"/>
    <w:rPr>
      <w:rFonts w:ascii="Calibri" w:eastAsia="Times New Roman" w:hAnsi="Calibri" w:cs="Times New Roman"/>
      <w:b/>
      <w:bCs/>
      <w:sz w:val="22"/>
      <w:szCs w:val="22"/>
    </w:rPr>
  </w:style>
  <w:style w:type="paragraph" w:styleId="Nagwek">
    <w:name w:val="header"/>
    <w:aliases w:val="Nagłówek Znak1,Nagłówek Znak Znak,Nagłówek strony Znak Znak,Nagłówek strony Znak1,Nagłówek Znak,Nagłówek strony Znak,Nagłówek strony"/>
    <w:basedOn w:val="Normalny"/>
    <w:link w:val="NagwekZnak2"/>
    <w:rsid w:val="00E22A76"/>
    <w:pPr>
      <w:tabs>
        <w:tab w:val="center" w:pos="4536"/>
        <w:tab w:val="right" w:pos="9072"/>
      </w:tabs>
    </w:pPr>
  </w:style>
  <w:style w:type="character" w:customStyle="1" w:styleId="NagwekZnak2">
    <w:name w:val="Nagłówek Znak2"/>
    <w:aliases w:val="Nagłówek Znak1 Znak,Nagłówek Znak Znak Znak,Nagłówek strony Znak Znak Znak,Nagłówek strony Znak1 Znak,Nagłówek Znak Znak1,Nagłówek strony Znak Znak2,Nagłówek strony Znak2"/>
    <w:link w:val="Nagwek"/>
    <w:rsid w:val="000605C8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E22A7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350B1"/>
    <w:rPr>
      <w:sz w:val="24"/>
      <w:szCs w:val="24"/>
      <w:lang w:val="pl-PL" w:eastAsia="pl-PL" w:bidi="ar-SA"/>
    </w:rPr>
  </w:style>
  <w:style w:type="character" w:styleId="Hipercze">
    <w:name w:val="Hyperlink"/>
    <w:uiPriority w:val="99"/>
    <w:rsid w:val="00C97922"/>
    <w:rPr>
      <w:color w:val="0000FF"/>
      <w:u w:val="single"/>
    </w:rPr>
  </w:style>
  <w:style w:type="paragraph" w:styleId="NormalnyWeb">
    <w:name w:val="Normal (Web)"/>
    <w:basedOn w:val="Normalny"/>
    <w:uiPriority w:val="99"/>
    <w:rsid w:val="00C97922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3">
    <w:name w:val="Body Text 3"/>
    <w:basedOn w:val="Normalny"/>
    <w:rsid w:val="00C97922"/>
    <w:rPr>
      <w:rFonts w:ascii="Arial" w:hAnsi="Arial" w:cs="Arial"/>
      <w:sz w:val="20"/>
      <w:szCs w:val="20"/>
    </w:rPr>
  </w:style>
  <w:style w:type="character" w:styleId="Numerstrony">
    <w:name w:val="page number"/>
    <w:basedOn w:val="Domylnaczcionkaakapitu"/>
    <w:rsid w:val="000605C8"/>
  </w:style>
  <w:style w:type="character" w:customStyle="1" w:styleId="ZnakZnak1">
    <w:name w:val="Znak Znak1"/>
    <w:rsid w:val="00414F5B"/>
    <w:rPr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0779F9"/>
    <w:pPr>
      <w:tabs>
        <w:tab w:val="left" w:pos="851"/>
        <w:tab w:val="right" w:leader="dot" w:pos="10490"/>
      </w:tabs>
      <w:spacing w:line="360" w:lineRule="auto"/>
      <w:ind w:left="851" w:hanging="851"/>
    </w:pPr>
    <w:rPr>
      <w:rFonts w:ascii="Verdana" w:hAnsi="Verdana"/>
      <w:sz w:val="18"/>
    </w:rPr>
  </w:style>
  <w:style w:type="paragraph" w:styleId="Spistreci2">
    <w:name w:val="toc 2"/>
    <w:basedOn w:val="Normalny"/>
    <w:next w:val="Normalny"/>
    <w:autoRedefine/>
    <w:uiPriority w:val="39"/>
    <w:rsid w:val="00F57E0C"/>
    <w:pPr>
      <w:tabs>
        <w:tab w:val="left" w:pos="851"/>
        <w:tab w:val="right" w:leader="dot" w:pos="10206"/>
      </w:tabs>
      <w:spacing w:line="360" w:lineRule="auto"/>
      <w:ind w:left="851"/>
    </w:pPr>
    <w:rPr>
      <w:rFonts w:ascii="Verdana" w:hAnsi="Verdana"/>
      <w:noProof/>
      <w:sz w:val="18"/>
      <w:szCs w:val="18"/>
    </w:rPr>
  </w:style>
  <w:style w:type="paragraph" w:styleId="Spistreci3">
    <w:name w:val="toc 3"/>
    <w:basedOn w:val="Normalny"/>
    <w:next w:val="Normalny"/>
    <w:autoRedefine/>
    <w:semiHidden/>
    <w:rsid w:val="006E735D"/>
    <w:pPr>
      <w:ind w:left="480"/>
    </w:pPr>
    <w:rPr>
      <w:rFonts w:ascii="Verdana" w:hAnsi="Verdana"/>
      <w:sz w:val="20"/>
    </w:rPr>
  </w:style>
  <w:style w:type="table" w:styleId="Tabela-Siatka">
    <w:name w:val="Table Grid"/>
    <w:basedOn w:val="Standardowy"/>
    <w:rsid w:val="00D20B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rsid w:val="0071519F"/>
    <w:pPr>
      <w:suppressAutoHyphens/>
      <w:spacing w:after="120" w:line="480" w:lineRule="auto"/>
    </w:pPr>
    <w:rPr>
      <w:lang w:eastAsia="ar-SA"/>
    </w:rPr>
  </w:style>
  <w:style w:type="paragraph" w:customStyle="1" w:styleId="tabulka">
    <w:name w:val="tabulka"/>
    <w:basedOn w:val="Normalny"/>
    <w:rsid w:val="000350B1"/>
    <w:pPr>
      <w:widowControl w:val="0"/>
      <w:suppressAutoHyphens/>
      <w:spacing w:before="120" w:line="240" w:lineRule="exact"/>
      <w:jc w:val="center"/>
    </w:pPr>
    <w:rPr>
      <w:rFonts w:ascii="Arial" w:hAnsi="Arial"/>
      <w:sz w:val="20"/>
      <w:szCs w:val="20"/>
      <w:lang w:val="cs-CZ" w:eastAsia="ar-SA"/>
    </w:rPr>
  </w:style>
  <w:style w:type="paragraph" w:customStyle="1" w:styleId="normaltableau">
    <w:name w:val="normal_tableau"/>
    <w:basedOn w:val="Normalny"/>
    <w:rsid w:val="000350B1"/>
    <w:pPr>
      <w:suppressAutoHyphens/>
      <w:spacing w:before="120" w:after="120"/>
      <w:jc w:val="both"/>
    </w:pPr>
    <w:rPr>
      <w:rFonts w:ascii="Optima" w:hAnsi="Optima"/>
      <w:sz w:val="22"/>
      <w:szCs w:val="20"/>
      <w:lang w:val="en-GB" w:eastAsia="ar-SA"/>
    </w:rPr>
  </w:style>
  <w:style w:type="paragraph" w:styleId="Wcicienormalne">
    <w:name w:val="Normal Indent"/>
    <w:basedOn w:val="Normalny"/>
    <w:rsid w:val="000350B1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Default">
    <w:name w:val="Default"/>
    <w:rsid w:val="00317B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Tekstpodstawowywcity">
    <w:name w:val="Body Text Indent"/>
    <w:basedOn w:val="Normalny"/>
    <w:rsid w:val="0073789B"/>
    <w:pPr>
      <w:spacing w:after="120"/>
      <w:ind w:left="283"/>
    </w:pPr>
  </w:style>
  <w:style w:type="paragraph" w:styleId="Tekstpodstawowywcity2">
    <w:name w:val="Body Text Indent 2"/>
    <w:basedOn w:val="Normalny"/>
    <w:rsid w:val="0022374E"/>
    <w:pPr>
      <w:ind w:left="290"/>
      <w:jc w:val="both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uiPriority w:val="99"/>
    <w:rsid w:val="0022374E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22374E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styleId="Spistreci4">
    <w:name w:val="toc 4"/>
    <w:basedOn w:val="Normalny"/>
    <w:next w:val="Normalny"/>
    <w:autoRedefine/>
    <w:semiHidden/>
    <w:rsid w:val="00ED17B7"/>
    <w:pPr>
      <w:jc w:val="both"/>
      <w:textAlignment w:val="top"/>
    </w:pPr>
    <w:rPr>
      <w:rFonts w:ascii="Verdana" w:hAnsi="Verdana" w:cs="Latha"/>
      <w:sz w:val="16"/>
      <w:szCs w:val="16"/>
    </w:rPr>
  </w:style>
  <w:style w:type="paragraph" w:styleId="Tekstpodstawowy">
    <w:name w:val="Body Text"/>
    <w:basedOn w:val="Normalny"/>
    <w:rsid w:val="0022374E"/>
    <w:pPr>
      <w:jc w:val="both"/>
    </w:pPr>
    <w:rPr>
      <w:rFonts w:ascii="Arial" w:hAnsi="Arial" w:cs="Arial"/>
      <w:b/>
      <w:bCs/>
      <w:i/>
      <w:iCs/>
    </w:rPr>
  </w:style>
  <w:style w:type="paragraph" w:styleId="Tekstkomentarza">
    <w:name w:val="annotation text"/>
    <w:basedOn w:val="Normalny"/>
    <w:semiHidden/>
    <w:rsid w:val="0022374E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22374E"/>
    <w:rPr>
      <w:sz w:val="20"/>
      <w:szCs w:val="20"/>
    </w:rPr>
  </w:style>
  <w:style w:type="paragraph" w:styleId="Tekstpodstawowywcity3">
    <w:name w:val="Body Text Indent 3"/>
    <w:basedOn w:val="Normalny"/>
    <w:rsid w:val="0022374E"/>
    <w:pPr>
      <w:tabs>
        <w:tab w:val="left" w:pos="360"/>
      </w:tabs>
      <w:ind w:left="360"/>
      <w:jc w:val="both"/>
    </w:pPr>
    <w:rPr>
      <w:rFonts w:ascii="Arial" w:hAnsi="Arial"/>
    </w:rPr>
  </w:style>
  <w:style w:type="paragraph" w:styleId="Tekstdymka">
    <w:name w:val="Balloon Text"/>
    <w:basedOn w:val="Normalny"/>
    <w:semiHidden/>
    <w:rsid w:val="0022374E"/>
    <w:rPr>
      <w:rFonts w:ascii="Tahoma" w:hAnsi="Tahoma" w:cs="Tahoma"/>
      <w:sz w:val="16"/>
      <w:szCs w:val="16"/>
    </w:rPr>
  </w:style>
  <w:style w:type="paragraph" w:customStyle="1" w:styleId="Standard">
    <w:name w:val="Standard"/>
    <w:uiPriority w:val="99"/>
    <w:rsid w:val="0022374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blokowy">
    <w:name w:val="Block Text"/>
    <w:basedOn w:val="Normalny"/>
    <w:rsid w:val="0022374E"/>
    <w:pPr>
      <w:suppressAutoHyphens/>
      <w:spacing w:before="100" w:after="100"/>
      <w:ind w:left="567" w:right="-3"/>
    </w:pPr>
    <w:rPr>
      <w:rFonts w:ascii="Arial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semiHidden/>
    <w:rsid w:val="0022374E"/>
    <w:rPr>
      <w:b/>
      <w:bCs/>
    </w:rPr>
  </w:style>
  <w:style w:type="paragraph" w:styleId="Lista">
    <w:name w:val="List"/>
    <w:basedOn w:val="Tekstpodstawowy"/>
    <w:rsid w:val="0022374E"/>
    <w:pPr>
      <w:suppressAutoHyphens/>
    </w:pPr>
    <w:rPr>
      <w:rFonts w:cs="Times New Roman"/>
      <w:bCs w:val="0"/>
      <w:iCs w:val="0"/>
      <w:szCs w:val="20"/>
    </w:rPr>
  </w:style>
  <w:style w:type="paragraph" w:customStyle="1" w:styleId="Blockquote">
    <w:name w:val="Blockquote"/>
    <w:basedOn w:val="Normalny"/>
    <w:rsid w:val="0022374E"/>
    <w:pPr>
      <w:widowControl w:val="0"/>
      <w:spacing w:before="100" w:after="100"/>
      <w:ind w:left="360" w:right="360"/>
    </w:pPr>
    <w:rPr>
      <w:snapToGrid w:val="0"/>
      <w:szCs w:val="20"/>
      <w:lang w:val="en-US"/>
    </w:rPr>
  </w:style>
  <w:style w:type="character" w:customStyle="1" w:styleId="NagwekstronyZnakZnak1">
    <w:name w:val="Nagłówek strony Znak Znak1"/>
    <w:rsid w:val="0022374E"/>
    <w:rPr>
      <w:sz w:val="24"/>
      <w:szCs w:val="24"/>
    </w:rPr>
  </w:style>
  <w:style w:type="paragraph" w:styleId="Tytu">
    <w:name w:val="Title"/>
    <w:basedOn w:val="Normalny"/>
    <w:qFormat/>
    <w:rsid w:val="0022374E"/>
    <w:pPr>
      <w:ind w:left="709" w:hanging="709"/>
      <w:jc w:val="center"/>
    </w:pPr>
    <w:rPr>
      <w:rFonts w:ascii="Arial" w:hAnsi="Arial"/>
      <w:b/>
      <w:sz w:val="36"/>
      <w:szCs w:val="20"/>
      <w:lang w:val="en-GB"/>
    </w:rPr>
  </w:style>
  <w:style w:type="character" w:styleId="Pogrubienie">
    <w:name w:val="Strong"/>
    <w:aliases w:val="Tekst treści + Arial,8 pt"/>
    <w:uiPriority w:val="22"/>
    <w:qFormat/>
    <w:rsid w:val="0022374E"/>
    <w:rPr>
      <w:b/>
    </w:rPr>
  </w:style>
  <w:style w:type="paragraph" w:customStyle="1" w:styleId="pntext">
    <w:name w:val="pntext"/>
    <w:basedOn w:val="Normalny"/>
    <w:rsid w:val="0022374E"/>
    <w:pPr>
      <w:spacing w:before="100" w:beforeAutospacing="1" w:after="100" w:afterAutospacing="1"/>
    </w:pPr>
  </w:style>
  <w:style w:type="paragraph" w:customStyle="1" w:styleId="text-3mezera">
    <w:name w:val="text - 3 mezera"/>
    <w:basedOn w:val="Normalny"/>
    <w:rsid w:val="0022374E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customStyle="1" w:styleId="oddl-nadpis">
    <w:name w:val="oddíl-nadpis"/>
    <w:basedOn w:val="Normalny"/>
    <w:rsid w:val="0022374E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Cs w:val="20"/>
      <w:lang w:val="cs-CZ"/>
    </w:rPr>
  </w:style>
  <w:style w:type="paragraph" w:styleId="Plandokumentu">
    <w:name w:val="Document Map"/>
    <w:basedOn w:val="Normalny"/>
    <w:semiHidden/>
    <w:rsid w:val="0022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rzypisukocowego">
    <w:name w:val="endnote text"/>
    <w:basedOn w:val="Normalny"/>
    <w:semiHidden/>
    <w:rsid w:val="0022374E"/>
    <w:rPr>
      <w:sz w:val="20"/>
      <w:szCs w:val="20"/>
    </w:rPr>
  </w:style>
  <w:style w:type="character" w:styleId="Odwoanieprzypisukocowego">
    <w:name w:val="endnote reference"/>
    <w:semiHidden/>
    <w:rsid w:val="0022374E"/>
    <w:rPr>
      <w:vertAlign w:val="superscript"/>
    </w:rPr>
  </w:style>
  <w:style w:type="paragraph" w:customStyle="1" w:styleId="Punktowanie">
    <w:name w:val="Punktowanie"/>
    <w:basedOn w:val="Normalny"/>
    <w:rsid w:val="0022374E"/>
    <w:pPr>
      <w:widowControl w:val="0"/>
      <w:autoSpaceDE w:val="0"/>
      <w:autoSpaceDN w:val="0"/>
      <w:adjustRightInd w:val="0"/>
      <w:ind w:left="360" w:hanging="360"/>
      <w:jc w:val="both"/>
    </w:pPr>
    <w:rPr>
      <w:rFonts w:ascii="Arial" w:hAnsi="Arial"/>
      <w:sz w:val="20"/>
      <w:szCs w:val="20"/>
    </w:rPr>
  </w:style>
  <w:style w:type="paragraph" w:customStyle="1" w:styleId="opis2">
    <w:name w:val="opis2"/>
    <w:basedOn w:val="Normalny"/>
    <w:rsid w:val="0022374E"/>
    <w:pPr>
      <w:widowControl w:val="0"/>
      <w:adjustRightInd w:val="0"/>
      <w:spacing w:before="100" w:beforeAutospacing="1" w:after="100" w:afterAutospacing="1" w:line="180" w:lineRule="atLeast"/>
      <w:ind w:left="150" w:right="75"/>
      <w:jc w:val="both"/>
      <w:textAlignment w:val="baseline"/>
    </w:pPr>
    <w:rPr>
      <w:rFonts w:ascii="Tahoma" w:hAnsi="Tahoma" w:cs="Tahoma"/>
      <w:color w:val="2B2200"/>
      <w:sz w:val="15"/>
      <w:szCs w:val="15"/>
    </w:rPr>
  </w:style>
  <w:style w:type="paragraph" w:customStyle="1" w:styleId="tyt">
    <w:name w:val="tyt"/>
    <w:basedOn w:val="Normalny"/>
    <w:rsid w:val="0022374E"/>
    <w:pPr>
      <w:keepNext/>
      <w:spacing w:before="60" w:after="60"/>
      <w:jc w:val="center"/>
    </w:pPr>
    <w:rPr>
      <w:b/>
      <w:bCs/>
    </w:rPr>
  </w:style>
  <w:style w:type="paragraph" w:customStyle="1" w:styleId="Tekstpodstawowy311">
    <w:name w:val="Tekst podstawowy 311"/>
    <w:basedOn w:val="Normalny"/>
    <w:rsid w:val="0022374E"/>
    <w:pPr>
      <w:widowControl w:val="0"/>
      <w:suppressAutoHyphens/>
      <w:autoSpaceDE w:val="0"/>
      <w:spacing w:after="120"/>
    </w:pPr>
    <w:rPr>
      <w:rFonts w:ascii="Arial" w:hAnsi="Arial" w:cs="Arial"/>
      <w:sz w:val="16"/>
      <w:szCs w:val="16"/>
      <w:lang w:eastAsia="ar-SA"/>
    </w:rPr>
  </w:style>
  <w:style w:type="paragraph" w:customStyle="1" w:styleId="n3">
    <w:name w:val="n3"/>
    <w:basedOn w:val="Normalny"/>
    <w:rsid w:val="0022374E"/>
    <w:pPr>
      <w:jc w:val="both"/>
    </w:pPr>
    <w:rPr>
      <w:szCs w:val="20"/>
    </w:rPr>
  </w:style>
  <w:style w:type="paragraph" w:styleId="Zwykytekst">
    <w:name w:val="Plain Text"/>
    <w:basedOn w:val="Normalny"/>
    <w:qFormat/>
    <w:rsid w:val="003E3EEB"/>
    <w:rPr>
      <w:rFonts w:ascii="Courier New" w:hAnsi="Courier New"/>
      <w:sz w:val="20"/>
      <w:szCs w:val="20"/>
    </w:rPr>
  </w:style>
  <w:style w:type="character" w:styleId="Odwoanieprzypisudolnego">
    <w:name w:val="footnote reference"/>
    <w:rsid w:val="000A58D8"/>
    <w:rPr>
      <w:vertAlign w:val="superscript"/>
    </w:rPr>
  </w:style>
  <w:style w:type="character" w:styleId="UyteHipercze">
    <w:name w:val="FollowedHyperlink"/>
    <w:rsid w:val="0001508B"/>
    <w:rPr>
      <w:color w:val="800080"/>
      <w:u w:val="single"/>
    </w:rPr>
  </w:style>
  <w:style w:type="character" w:styleId="Odwoaniedokomentarza">
    <w:name w:val="annotation reference"/>
    <w:semiHidden/>
    <w:rsid w:val="002120A9"/>
    <w:rPr>
      <w:sz w:val="16"/>
      <w:szCs w:val="16"/>
    </w:rPr>
  </w:style>
  <w:style w:type="character" w:customStyle="1" w:styleId="FontStyle70">
    <w:name w:val="Font Style70"/>
    <w:rsid w:val="00A01B67"/>
    <w:rPr>
      <w:rFonts w:ascii="Arial" w:hAnsi="Arial" w:cs="Arial"/>
      <w:sz w:val="20"/>
      <w:szCs w:val="20"/>
    </w:rPr>
  </w:style>
  <w:style w:type="character" w:customStyle="1" w:styleId="FontStyle73">
    <w:name w:val="Font Style73"/>
    <w:rsid w:val="00A01B67"/>
    <w:rPr>
      <w:rFonts w:ascii="Arial" w:hAnsi="Arial" w:cs="Arial"/>
      <w:i/>
      <w:iCs/>
      <w:sz w:val="20"/>
      <w:szCs w:val="20"/>
    </w:rPr>
  </w:style>
  <w:style w:type="character" w:customStyle="1" w:styleId="FontStyle54">
    <w:name w:val="Font Style54"/>
    <w:rsid w:val="00A01B67"/>
    <w:rPr>
      <w:rFonts w:ascii="Arial" w:hAnsi="Arial" w:cs="Arial"/>
      <w:i/>
      <w:iCs/>
      <w:sz w:val="20"/>
      <w:szCs w:val="20"/>
    </w:rPr>
  </w:style>
  <w:style w:type="paragraph" w:customStyle="1" w:styleId="Style35">
    <w:name w:val="Style35"/>
    <w:basedOn w:val="Normalny"/>
    <w:rsid w:val="006754F5"/>
    <w:pPr>
      <w:widowControl w:val="0"/>
      <w:autoSpaceDE w:val="0"/>
      <w:autoSpaceDN w:val="0"/>
      <w:adjustRightInd w:val="0"/>
      <w:spacing w:line="379" w:lineRule="exact"/>
      <w:jc w:val="both"/>
    </w:pPr>
    <w:rPr>
      <w:rFonts w:ascii="Arial" w:eastAsia="Times New Roman" w:hAnsi="Arial"/>
    </w:rPr>
  </w:style>
  <w:style w:type="paragraph" w:customStyle="1" w:styleId="Akapitzlist1">
    <w:name w:val="Akapit z listą1"/>
    <w:basedOn w:val="Normalny"/>
    <w:rsid w:val="00981493"/>
    <w:pPr>
      <w:ind w:left="720"/>
      <w:contextualSpacing/>
    </w:pPr>
    <w:rPr>
      <w:rFonts w:ascii="Calibri" w:eastAsia="Times New Roman" w:hAnsi="Calibri" w:cs="Calibri"/>
      <w:sz w:val="22"/>
      <w:szCs w:val="22"/>
    </w:rPr>
  </w:style>
  <w:style w:type="character" w:customStyle="1" w:styleId="text2">
    <w:name w:val="text2"/>
    <w:basedOn w:val="Domylnaczcionkaakapitu"/>
    <w:rsid w:val="009634FA"/>
  </w:style>
  <w:style w:type="character" w:customStyle="1" w:styleId="Teksttreci">
    <w:name w:val="Tekst treści"/>
    <w:link w:val="Teksttreci1"/>
    <w:uiPriority w:val="99"/>
    <w:rsid w:val="00BF389B"/>
    <w:rPr>
      <w:shd w:val="clear" w:color="auto" w:fill="FFFFFF"/>
    </w:rPr>
  </w:style>
  <w:style w:type="character" w:customStyle="1" w:styleId="Teksttreci2">
    <w:name w:val="Tekst treści (2)"/>
    <w:link w:val="Teksttreci21"/>
    <w:uiPriority w:val="99"/>
    <w:rsid w:val="00BF389B"/>
    <w:rPr>
      <w:b/>
      <w:bCs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BF389B"/>
    <w:pPr>
      <w:shd w:val="clear" w:color="auto" w:fill="FFFFFF"/>
      <w:spacing w:line="240" w:lineRule="atLeast"/>
    </w:pPr>
    <w:rPr>
      <w:sz w:val="20"/>
      <w:szCs w:val="20"/>
    </w:rPr>
  </w:style>
  <w:style w:type="paragraph" w:customStyle="1" w:styleId="Teksttreci21">
    <w:name w:val="Tekst treści (2)1"/>
    <w:basedOn w:val="Normalny"/>
    <w:link w:val="Teksttreci2"/>
    <w:uiPriority w:val="99"/>
    <w:rsid w:val="00BF389B"/>
    <w:pPr>
      <w:shd w:val="clear" w:color="auto" w:fill="FFFFFF"/>
      <w:spacing w:line="240" w:lineRule="atLeast"/>
    </w:pPr>
    <w:rPr>
      <w:b/>
      <w:bCs/>
      <w:sz w:val="20"/>
      <w:szCs w:val="20"/>
    </w:rPr>
  </w:style>
  <w:style w:type="character" w:customStyle="1" w:styleId="Teksttreci4">
    <w:name w:val="Tekst treści (4)"/>
    <w:link w:val="Teksttreci41"/>
    <w:uiPriority w:val="99"/>
    <w:rsid w:val="00760436"/>
    <w:rPr>
      <w:shd w:val="clear" w:color="auto" w:fill="FFFFFF"/>
    </w:rPr>
  </w:style>
  <w:style w:type="character" w:customStyle="1" w:styleId="Teksttreci7">
    <w:name w:val="Tekst treści (7)"/>
    <w:link w:val="Teksttreci71"/>
    <w:uiPriority w:val="99"/>
    <w:rsid w:val="00760436"/>
    <w:rPr>
      <w:b/>
      <w:bCs/>
      <w:shd w:val="clear" w:color="auto" w:fill="FFFFFF"/>
    </w:rPr>
  </w:style>
  <w:style w:type="character" w:customStyle="1" w:styleId="Teksttreci6">
    <w:name w:val="Tekst treści (6)"/>
    <w:link w:val="Teksttreci61"/>
    <w:uiPriority w:val="99"/>
    <w:rsid w:val="00760436"/>
    <w:rPr>
      <w:shd w:val="clear" w:color="auto" w:fill="FFFFFF"/>
    </w:rPr>
  </w:style>
  <w:style w:type="paragraph" w:customStyle="1" w:styleId="Teksttreci41">
    <w:name w:val="Tekst treści (4)1"/>
    <w:basedOn w:val="Normalny"/>
    <w:link w:val="Teksttreci4"/>
    <w:uiPriority w:val="99"/>
    <w:rsid w:val="00760436"/>
    <w:pPr>
      <w:shd w:val="clear" w:color="auto" w:fill="FFFFFF"/>
      <w:spacing w:before="420" w:line="211" w:lineRule="exact"/>
      <w:jc w:val="both"/>
    </w:pPr>
    <w:rPr>
      <w:sz w:val="20"/>
      <w:szCs w:val="20"/>
    </w:rPr>
  </w:style>
  <w:style w:type="paragraph" w:customStyle="1" w:styleId="Teksttreci71">
    <w:name w:val="Tekst treści (7)1"/>
    <w:basedOn w:val="Normalny"/>
    <w:link w:val="Teksttreci7"/>
    <w:uiPriority w:val="99"/>
    <w:rsid w:val="00760436"/>
    <w:pPr>
      <w:shd w:val="clear" w:color="auto" w:fill="FFFFFF"/>
      <w:spacing w:line="240" w:lineRule="atLeast"/>
      <w:jc w:val="center"/>
    </w:pPr>
    <w:rPr>
      <w:b/>
      <w:bCs/>
      <w:sz w:val="20"/>
      <w:szCs w:val="20"/>
    </w:rPr>
  </w:style>
  <w:style w:type="paragraph" w:customStyle="1" w:styleId="Teksttreci61">
    <w:name w:val="Tekst treści (6)1"/>
    <w:basedOn w:val="Normalny"/>
    <w:link w:val="Teksttreci6"/>
    <w:uiPriority w:val="99"/>
    <w:rsid w:val="00760436"/>
    <w:pPr>
      <w:shd w:val="clear" w:color="auto" w:fill="FFFFFF"/>
      <w:spacing w:line="216" w:lineRule="exact"/>
      <w:jc w:val="center"/>
    </w:pPr>
    <w:rPr>
      <w:sz w:val="20"/>
      <w:szCs w:val="20"/>
    </w:rPr>
  </w:style>
  <w:style w:type="character" w:customStyle="1" w:styleId="Teksttreci5">
    <w:name w:val="Tekst treści (5)"/>
    <w:link w:val="Teksttreci51"/>
    <w:uiPriority w:val="99"/>
    <w:rsid w:val="00191DAC"/>
    <w:rPr>
      <w:shd w:val="clear" w:color="auto" w:fill="FFFFFF"/>
    </w:rPr>
  </w:style>
  <w:style w:type="paragraph" w:customStyle="1" w:styleId="Teksttreci51">
    <w:name w:val="Tekst treści (5)1"/>
    <w:basedOn w:val="Normalny"/>
    <w:link w:val="Teksttreci5"/>
    <w:uiPriority w:val="99"/>
    <w:rsid w:val="00191DAC"/>
    <w:pPr>
      <w:shd w:val="clear" w:color="auto" w:fill="FFFFFF"/>
      <w:spacing w:before="120" w:after="120" w:line="240" w:lineRule="atLeast"/>
    </w:pPr>
    <w:rPr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5852BD"/>
    <w:rPr>
      <w:color w:val="808080"/>
    </w:rPr>
  </w:style>
  <w:style w:type="paragraph" w:styleId="Lista2">
    <w:name w:val="List 2"/>
    <w:basedOn w:val="Normalny"/>
    <w:uiPriority w:val="99"/>
    <w:rsid w:val="00612FC8"/>
    <w:pPr>
      <w:ind w:left="566" w:hanging="283"/>
      <w:contextualSpacing/>
    </w:pPr>
    <w:rPr>
      <w:rFonts w:eastAsia="Times New Roman"/>
    </w:rPr>
  </w:style>
  <w:style w:type="paragraph" w:styleId="Akapitzlist">
    <w:name w:val="List Paragraph"/>
    <w:basedOn w:val="Normalny"/>
    <w:uiPriority w:val="34"/>
    <w:qFormat/>
    <w:rsid w:val="00A6042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C0731"/>
  </w:style>
  <w:style w:type="character" w:customStyle="1" w:styleId="Teksttreci0">
    <w:name w:val="Tekst treści_"/>
    <w:locked/>
    <w:rsid w:val="00A653BE"/>
    <w:rPr>
      <w:rFonts w:ascii="Calibri" w:hAnsi="Calibri" w:cs="Times New Roman"/>
      <w:shd w:val="clear" w:color="auto" w:fill="FFFFFF"/>
    </w:rPr>
  </w:style>
  <w:style w:type="paragraph" w:customStyle="1" w:styleId="western">
    <w:name w:val="western"/>
    <w:basedOn w:val="Normalny"/>
    <w:qFormat/>
    <w:rsid w:val="00535D7D"/>
    <w:pPr>
      <w:spacing w:before="100" w:beforeAutospacing="1" w:after="142" w:line="288" w:lineRule="auto"/>
    </w:pPr>
    <w:rPr>
      <w:rFonts w:ascii="Calibri" w:eastAsia="Times New Roman" w:hAnsi="Calibri" w:cs="Calibri"/>
      <w:color w:val="000000"/>
      <w:sz w:val="20"/>
      <w:szCs w:val="20"/>
    </w:rPr>
  </w:style>
  <w:style w:type="character" w:customStyle="1" w:styleId="Znakiprzypiswdolnych">
    <w:name w:val="Znaki przypisów dolnych"/>
    <w:rsid w:val="009A4633"/>
  </w:style>
  <w:style w:type="paragraph" w:customStyle="1" w:styleId="Tekstpodstawowy32">
    <w:name w:val="Tekst podstawowy 32"/>
    <w:basedOn w:val="Normalny"/>
    <w:rsid w:val="009A4633"/>
    <w:pPr>
      <w:suppressAutoHyphens/>
      <w:spacing w:before="120"/>
      <w:jc w:val="both"/>
    </w:pPr>
    <w:rPr>
      <w:rFonts w:ascii="Arial" w:eastAsia="Times New Roman" w:hAnsi="Arial"/>
      <w:i/>
      <w:iCs/>
      <w:kern w:val="1"/>
      <w:sz w:val="20"/>
    </w:rPr>
  </w:style>
  <w:style w:type="paragraph" w:customStyle="1" w:styleId="Zwykytekst1">
    <w:name w:val="Zwykły tekst1"/>
    <w:basedOn w:val="Normalny"/>
    <w:qFormat/>
    <w:rsid w:val="009A4633"/>
    <w:pPr>
      <w:suppressAutoHyphens/>
    </w:pPr>
    <w:rPr>
      <w:rFonts w:ascii="Courier New" w:eastAsia="Times New Roman" w:hAnsi="Courier New"/>
      <w:kern w:val="1"/>
      <w:sz w:val="20"/>
      <w:szCs w:val="20"/>
    </w:rPr>
  </w:style>
  <w:style w:type="paragraph" w:customStyle="1" w:styleId="Tekstprzypisudolnego1">
    <w:name w:val="Tekst przypisu dolnego1"/>
    <w:basedOn w:val="Normalny"/>
    <w:rsid w:val="009A4633"/>
    <w:pPr>
      <w:suppressAutoHyphens/>
    </w:pPr>
    <w:rPr>
      <w:rFonts w:ascii="Arial" w:eastAsia="Times New Roman" w:hAnsi="Arial"/>
      <w:kern w:val="1"/>
      <w:sz w:val="20"/>
      <w:szCs w:val="20"/>
    </w:rPr>
  </w:style>
  <w:style w:type="paragraph" w:customStyle="1" w:styleId="Akapitzlist2">
    <w:name w:val="Akapit z listą2"/>
    <w:basedOn w:val="Normalny"/>
    <w:rsid w:val="009A4633"/>
    <w:pPr>
      <w:suppressAutoHyphens/>
      <w:spacing w:line="276" w:lineRule="auto"/>
      <w:ind w:left="720"/>
    </w:pPr>
    <w:rPr>
      <w:rFonts w:ascii="Arial" w:eastAsia="Times New Roman" w:hAnsi="Arial"/>
      <w:kern w:val="1"/>
      <w:sz w:val="22"/>
      <w:szCs w:val="22"/>
      <w:lang w:eastAsia="en-US"/>
    </w:rPr>
  </w:style>
  <w:style w:type="paragraph" w:customStyle="1" w:styleId="xl24">
    <w:name w:val="xl24"/>
    <w:basedOn w:val="Normalny"/>
    <w:rsid w:val="009A4633"/>
    <w:pPr>
      <w:suppressAutoHyphens/>
      <w:spacing w:before="100" w:after="100"/>
      <w:jc w:val="center"/>
    </w:pPr>
    <w:rPr>
      <w:rFonts w:ascii="Arial Unicode MS" w:eastAsia="Arial Unicode MS" w:hAnsi="Arial Unicode MS"/>
      <w:kern w:val="1"/>
      <w:sz w:val="20"/>
    </w:rPr>
  </w:style>
  <w:style w:type="paragraph" w:customStyle="1" w:styleId="NormalnyWeb1">
    <w:name w:val="Normalny (Web)1"/>
    <w:basedOn w:val="Normalny"/>
    <w:rsid w:val="0068069D"/>
    <w:pPr>
      <w:suppressAutoHyphens/>
      <w:spacing w:before="280" w:after="280"/>
      <w:jc w:val="both"/>
    </w:pPr>
    <w:rPr>
      <w:rFonts w:ascii="Arial" w:eastAsia="Times New Roman" w:hAnsi="Arial"/>
      <w:kern w:val="1"/>
      <w:sz w:val="20"/>
      <w:szCs w:val="20"/>
    </w:rPr>
  </w:style>
  <w:style w:type="paragraph" w:customStyle="1" w:styleId="Standardowytekst">
    <w:name w:val="Standardowy.tekst"/>
    <w:rsid w:val="0068069D"/>
    <w:pPr>
      <w:suppressAutoHyphens/>
      <w:jc w:val="both"/>
    </w:pPr>
    <w:rPr>
      <w:rFonts w:eastAsia="Times New Roman"/>
      <w:kern w:val="1"/>
      <w:sz w:val="24"/>
    </w:rPr>
  </w:style>
  <w:style w:type="paragraph" w:customStyle="1" w:styleId="Tekstkomentarza1">
    <w:name w:val="Tekst komentarza1"/>
    <w:basedOn w:val="Normalny"/>
    <w:rsid w:val="00424DF9"/>
    <w:pPr>
      <w:suppressAutoHyphens/>
    </w:pPr>
    <w:rPr>
      <w:rFonts w:ascii="Arial" w:eastAsia="Times New Roman" w:hAnsi="Arial"/>
      <w:kern w:val="1"/>
      <w:sz w:val="20"/>
      <w:szCs w:val="20"/>
    </w:rPr>
  </w:style>
  <w:style w:type="character" w:customStyle="1" w:styleId="StopkaZnak1">
    <w:name w:val="Stopka Znak1"/>
    <w:basedOn w:val="Domylnaczcionkaakapitu"/>
    <w:link w:val="Footer"/>
    <w:uiPriority w:val="99"/>
    <w:semiHidden/>
    <w:qFormat/>
    <w:rsid w:val="00AA735E"/>
    <w:rPr>
      <w:sz w:val="24"/>
    </w:rPr>
  </w:style>
  <w:style w:type="paragraph" w:customStyle="1" w:styleId="Footer">
    <w:name w:val="Footer"/>
    <w:basedOn w:val="Normalny"/>
    <w:link w:val="StopkaZnak1"/>
    <w:uiPriority w:val="99"/>
    <w:semiHidden/>
    <w:unhideWhenUsed/>
    <w:rsid w:val="00AA735E"/>
    <w:pPr>
      <w:widowControl w:val="0"/>
      <w:tabs>
        <w:tab w:val="center" w:pos="4536"/>
        <w:tab w:val="right" w:pos="9072"/>
      </w:tabs>
      <w:suppressAutoHyphens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9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0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5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F2CAF-8CCC-4753-8C5C-1636F9608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1521</TotalTime>
  <Pages>12</Pages>
  <Words>3311</Words>
  <Characters>19870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23135</CharactersWithSpaces>
  <SharedDoc>false</SharedDoc>
  <HLinks>
    <vt:vector size="168" baseType="variant">
      <vt:variant>
        <vt:i4>1048629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_Toc390947209</vt:lpwstr>
      </vt:variant>
      <vt:variant>
        <vt:i4>1048629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_Toc390947208</vt:lpwstr>
      </vt:variant>
      <vt:variant>
        <vt:i4>1048629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_Toc390947207</vt:lpwstr>
      </vt:variant>
      <vt:variant>
        <vt:i4>1048629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_Toc390947206</vt:lpwstr>
      </vt:variant>
      <vt:variant>
        <vt:i4>1048629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_Toc390947205</vt:lpwstr>
      </vt:variant>
      <vt:variant>
        <vt:i4>1048629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_Toc390947204</vt:lpwstr>
      </vt:variant>
      <vt:variant>
        <vt:i4>1048629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_Toc390947203</vt:lpwstr>
      </vt:variant>
      <vt:variant>
        <vt:i4>1048629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_Toc390947202</vt:lpwstr>
      </vt:variant>
      <vt:variant>
        <vt:i4>1048629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_Toc390947201</vt:lpwstr>
      </vt:variant>
      <vt:variant>
        <vt:i4>1048629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_Toc390947200</vt:lpwstr>
      </vt:variant>
      <vt:variant>
        <vt:i4>1638454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_Toc390947199</vt:lpwstr>
      </vt:variant>
      <vt:variant>
        <vt:i4>1638454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_Toc390947198</vt:lpwstr>
      </vt:variant>
      <vt:variant>
        <vt:i4>1638454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_Toc390947197</vt:lpwstr>
      </vt:variant>
      <vt:variant>
        <vt:i4>1638454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_Toc390947196</vt:lpwstr>
      </vt:variant>
      <vt:variant>
        <vt:i4>1638454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_Toc390947195</vt:lpwstr>
      </vt:variant>
      <vt:variant>
        <vt:i4>1638454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_Toc390947194</vt:lpwstr>
      </vt:variant>
      <vt:variant>
        <vt:i4>1638454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_Toc390947193</vt:lpwstr>
      </vt:variant>
      <vt:variant>
        <vt:i4>1638454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_Toc390947192</vt:lpwstr>
      </vt:variant>
      <vt:variant>
        <vt:i4>1638454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_Toc390947191</vt:lpwstr>
      </vt:variant>
      <vt:variant>
        <vt:i4>1638454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_Toc390947190</vt:lpwstr>
      </vt:variant>
      <vt:variant>
        <vt:i4>1572918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_Toc390947189</vt:lpwstr>
      </vt:variant>
      <vt:variant>
        <vt:i4>1572918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_Toc390947188</vt:lpwstr>
      </vt:variant>
      <vt:variant>
        <vt:i4>1572918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_Toc390947187</vt:lpwstr>
      </vt:variant>
      <vt:variant>
        <vt:i4>1572918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_Toc390947186</vt:lpwstr>
      </vt:variant>
      <vt:variant>
        <vt:i4>1572918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_Toc390947185</vt:lpwstr>
      </vt:variant>
      <vt:variant>
        <vt:i4>1572918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_Toc390947184</vt:lpwstr>
      </vt:variant>
      <vt:variant>
        <vt:i4>1572918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_Toc390947183</vt:lpwstr>
      </vt:variant>
      <vt:variant>
        <vt:i4>1572918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_Toc390947182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Krzysztof Prive</dc:creator>
  <cp:lastModifiedBy>ewnuk</cp:lastModifiedBy>
  <cp:revision>30</cp:revision>
  <cp:lastPrinted>2019-12-04T10:36:00Z</cp:lastPrinted>
  <dcterms:created xsi:type="dcterms:W3CDTF">2018-09-17T10:41:00Z</dcterms:created>
  <dcterms:modified xsi:type="dcterms:W3CDTF">2019-12-04T10:39:00Z</dcterms:modified>
</cp:coreProperties>
</file>